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590" w:rsidRPr="00C27590" w:rsidRDefault="00C27590" w:rsidP="00C27590">
      <w:pPr>
        <w:jc w:val="center"/>
        <w:rPr>
          <w:color w:val="000000"/>
          <w:sz w:val="28"/>
          <w:szCs w:val="28"/>
        </w:rPr>
      </w:pPr>
      <w:r w:rsidRPr="00C27590">
        <w:rPr>
          <w:b/>
          <w:noProof/>
          <w:sz w:val="32"/>
          <w:szCs w:val="32"/>
        </w:rPr>
        <w:drawing>
          <wp:inline distT="0" distB="0" distL="0" distR="0">
            <wp:extent cx="607060" cy="730250"/>
            <wp:effectExtent l="0" t="0" r="254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7060" cy="730250"/>
                    </a:xfrm>
                    <a:prstGeom prst="rect">
                      <a:avLst/>
                    </a:prstGeom>
                    <a:noFill/>
                  </pic:spPr>
                </pic:pic>
              </a:graphicData>
            </a:graphic>
          </wp:inline>
        </w:drawing>
      </w:r>
    </w:p>
    <w:p w:rsidR="00C27590" w:rsidRPr="00C27590" w:rsidRDefault="00C27590" w:rsidP="00C27590">
      <w:pPr>
        <w:jc w:val="center"/>
        <w:rPr>
          <w:b/>
          <w:sz w:val="32"/>
          <w:szCs w:val="32"/>
        </w:rPr>
      </w:pPr>
    </w:p>
    <w:p w:rsidR="00C27590" w:rsidRPr="00C27590" w:rsidRDefault="00C27590" w:rsidP="00C27590">
      <w:pPr>
        <w:jc w:val="center"/>
        <w:rPr>
          <w:b/>
          <w:sz w:val="28"/>
          <w:szCs w:val="28"/>
        </w:rPr>
      </w:pPr>
      <w:r w:rsidRPr="00C27590">
        <w:rPr>
          <w:b/>
          <w:sz w:val="28"/>
          <w:szCs w:val="28"/>
        </w:rPr>
        <w:t xml:space="preserve">     АДМИНИСТРАЦИЯ СВЕТЛОГОРСКОГО СЕЛЬСОВЕТА  </w:t>
      </w:r>
    </w:p>
    <w:p w:rsidR="00C27590" w:rsidRPr="00C27590" w:rsidRDefault="00C27590" w:rsidP="00C27590">
      <w:pPr>
        <w:jc w:val="center"/>
        <w:rPr>
          <w:b/>
          <w:sz w:val="28"/>
          <w:szCs w:val="28"/>
        </w:rPr>
      </w:pPr>
      <w:r w:rsidRPr="00C27590">
        <w:rPr>
          <w:b/>
          <w:sz w:val="28"/>
          <w:szCs w:val="28"/>
        </w:rPr>
        <w:t xml:space="preserve">    ТУРУХАНСКОГО РАЙОНА КРАСНОЯРСКОГО КРАЯ</w:t>
      </w:r>
    </w:p>
    <w:p w:rsidR="00C27590" w:rsidRPr="00C27590" w:rsidRDefault="00C27590" w:rsidP="00C27590">
      <w:pPr>
        <w:jc w:val="center"/>
        <w:rPr>
          <w:sz w:val="28"/>
          <w:szCs w:val="28"/>
        </w:rPr>
      </w:pPr>
    </w:p>
    <w:p w:rsidR="00C27590" w:rsidRPr="00C27590" w:rsidRDefault="00C27590" w:rsidP="00C27590">
      <w:pPr>
        <w:jc w:val="center"/>
        <w:rPr>
          <w:b/>
          <w:sz w:val="16"/>
          <w:szCs w:val="16"/>
        </w:rPr>
      </w:pPr>
      <w:r w:rsidRPr="00C27590">
        <w:rPr>
          <w:b/>
          <w:sz w:val="32"/>
          <w:szCs w:val="32"/>
        </w:rPr>
        <w:t xml:space="preserve">     П О С Т А Н О В Л Е Н И Е</w:t>
      </w:r>
    </w:p>
    <w:p w:rsidR="00C27590" w:rsidRPr="00C27590" w:rsidRDefault="00C27590" w:rsidP="00C27590">
      <w:pPr>
        <w:rPr>
          <w:b/>
          <w:sz w:val="22"/>
          <w:szCs w:val="22"/>
        </w:rPr>
      </w:pPr>
    </w:p>
    <w:p w:rsidR="00C27590" w:rsidRPr="00C27590" w:rsidRDefault="00C27590" w:rsidP="00C27590">
      <w:pPr>
        <w:rPr>
          <w:sz w:val="22"/>
          <w:szCs w:val="22"/>
        </w:rPr>
      </w:pPr>
    </w:p>
    <w:p w:rsidR="00C27590" w:rsidRPr="00C27590" w:rsidRDefault="00C27590" w:rsidP="00C27590">
      <w:pPr>
        <w:jc w:val="center"/>
        <w:rPr>
          <w:sz w:val="22"/>
          <w:szCs w:val="22"/>
        </w:rPr>
      </w:pPr>
      <w:r w:rsidRPr="00C27590">
        <w:rPr>
          <w:sz w:val="22"/>
          <w:szCs w:val="22"/>
        </w:rPr>
        <w:t xml:space="preserve">     п. Светлогорск</w:t>
      </w:r>
    </w:p>
    <w:p w:rsidR="00C27590" w:rsidRPr="00C27590" w:rsidRDefault="00C27590" w:rsidP="00C27590">
      <w:pPr>
        <w:jc w:val="center"/>
        <w:rPr>
          <w:sz w:val="36"/>
          <w:szCs w:val="36"/>
        </w:rPr>
      </w:pPr>
      <w:r w:rsidRPr="00C27590">
        <w:rPr>
          <w:sz w:val="36"/>
          <w:szCs w:val="36"/>
        </w:rPr>
        <w:t xml:space="preserve">проект </w:t>
      </w:r>
    </w:p>
    <w:p w:rsidR="00C27590" w:rsidRPr="00C27590" w:rsidRDefault="00C27590" w:rsidP="00C27590">
      <w:pPr>
        <w:rPr>
          <w:bCs/>
          <w:sz w:val="28"/>
          <w:szCs w:val="28"/>
        </w:rPr>
      </w:pPr>
    </w:p>
    <w:p w:rsidR="00C27590" w:rsidRPr="00C27590" w:rsidRDefault="00C27590" w:rsidP="00C27590">
      <w:pPr>
        <w:rPr>
          <w:bCs/>
        </w:rPr>
      </w:pPr>
      <w:r w:rsidRPr="00C27590">
        <w:rPr>
          <w:bCs/>
        </w:rPr>
        <w:t>---------.2016                                                                                                                        № -----–П</w:t>
      </w:r>
    </w:p>
    <w:p w:rsidR="00C27590" w:rsidRPr="00C27590" w:rsidRDefault="00C27590" w:rsidP="00C27590">
      <w:pPr>
        <w:rPr>
          <w:bCs/>
        </w:rPr>
      </w:pPr>
    </w:p>
    <w:tbl>
      <w:tblPr>
        <w:tblW w:w="0" w:type="auto"/>
        <w:tblLook w:val="01E0" w:firstRow="1" w:lastRow="1" w:firstColumn="1" w:lastColumn="1" w:noHBand="0" w:noVBand="0"/>
      </w:tblPr>
      <w:tblGrid>
        <w:gridCol w:w="5637"/>
      </w:tblGrid>
      <w:tr w:rsidR="00C27590" w:rsidRPr="00C27590" w:rsidTr="005D69AF">
        <w:trPr>
          <w:trHeight w:val="123"/>
        </w:trPr>
        <w:tc>
          <w:tcPr>
            <w:tcW w:w="5637" w:type="dxa"/>
            <w:shd w:val="clear" w:color="auto" w:fill="auto"/>
          </w:tcPr>
          <w:p w:rsidR="00C27590" w:rsidRPr="00C27590" w:rsidRDefault="00C27590" w:rsidP="00F3521C">
            <w:pPr>
              <w:autoSpaceDE w:val="0"/>
              <w:autoSpaceDN w:val="0"/>
              <w:adjustRightInd w:val="0"/>
              <w:jc w:val="both"/>
            </w:pPr>
            <w:r w:rsidRPr="00C27590">
              <w:rPr>
                <w:snapToGrid w:val="0"/>
              </w:rPr>
              <w:t xml:space="preserve">Об утверждении административного регламента предоставления муниципальной услуги </w:t>
            </w:r>
            <w:r w:rsidR="00F3521C" w:rsidRPr="00F3521C">
              <w:rPr>
                <w:snapToGrid w:val="0"/>
              </w:rPr>
              <w:t>«Утверждение схем расположения земельного участка на кадастровом плане территории»</w:t>
            </w:r>
          </w:p>
        </w:tc>
      </w:tr>
    </w:tbl>
    <w:p w:rsidR="00C27590" w:rsidRPr="00C27590" w:rsidRDefault="00C27590" w:rsidP="00C27590">
      <w:pPr>
        <w:autoSpaceDE w:val="0"/>
        <w:autoSpaceDN w:val="0"/>
        <w:adjustRightInd w:val="0"/>
        <w:jc w:val="both"/>
      </w:pPr>
    </w:p>
    <w:p w:rsidR="00C27590" w:rsidRPr="00C27590" w:rsidRDefault="00C27590" w:rsidP="00C27590">
      <w:pPr>
        <w:spacing w:after="75"/>
        <w:ind w:firstLine="708"/>
        <w:jc w:val="both"/>
      </w:pPr>
    </w:p>
    <w:p w:rsidR="00C27590" w:rsidRPr="00C27590" w:rsidRDefault="00C27590" w:rsidP="00C27590">
      <w:pPr>
        <w:ind w:firstLine="708"/>
        <w:jc w:val="both"/>
      </w:pPr>
      <w:r w:rsidRPr="00C27590">
        <w:rPr>
          <w:snapToGrid w:val="0"/>
        </w:rPr>
        <w:t xml:space="preserve">В целях приведения правовых актов администрации Светлогорского сельсовета в соответствие с действующим законодательством, в соответствии с Федеральным законом от 27.07.2010 № 210-ФЗ «Об организации предоставления государственных и муниципальных услуг», Постановлением администрации Светлогорского сельсовета от 27.02.2014 г. № 08-П «Порядок разработки и утверждения административных регламентов предоставления муниципальных услуг», руководствуясь статьями 19, 22 </w:t>
      </w:r>
      <w:r w:rsidRPr="00C27590">
        <w:t>Устава Светлогорского сельсовета Туруханского района Красноярского края, ПОСТАНОВЛЯЮ:</w:t>
      </w:r>
    </w:p>
    <w:p w:rsidR="00C27590" w:rsidRPr="00C27590" w:rsidRDefault="00C27590" w:rsidP="00C27590">
      <w:pPr>
        <w:ind w:firstLine="708"/>
        <w:jc w:val="both"/>
      </w:pPr>
      <w:r w:rsidRPr="00C27590">
        <w:t xml:space="preserve">1. Утвердить Административный регламент предоставления муниципальной услуги </w:t>
      </w:r>
      <w:r w:rsidR="00F3521C" w:rsidRPr="00F3521C">
        <w:t>«Утверждение схем расположения земельного участка на кадастровом плане территории»</w:t>
      </w:r>
      <w:r w:rsidRPr="00C27590">
        <w:t xml:space="preserve">, согласно Приложению №1 к настоящему постановлению. </w:t>
      </w:r>
    </w:p>
    <w:p w:rsidR="00C27590" w:rsidRPr="00C27590" w:rsidRDefault="00C27590" w:rsidP="00C27590">
      <w:pPr>
        <w:ind w:firstLine="708"/>
        <w:jc w:val="both"/>
      </w:pPr>
      <w:r w:rsidRPr="00C27590">
        <w:t xml:space="preserve">2. Опубликовать настоящее постановление в газете «Светлогорский вестник» и разместить на официальном сайте администрации Светлогорского сельсовета. </w:t>
      </w:r>
    </w:p>
    <w:p w:rsidR="00C27590" w:rsidRPr="00C27590" w:rsidRDefault="00C27590" w:rsidP="00C27590">
      <w:pPr>
        <w:ind w:firstLine="708"/>
        <w:jc w:val="both"/>
      </w:pPr>
      <w:r w:rsidRPr="00C27590">
        <w:t xml:space="preserve">3. Постановление вступает в силу со дня опубликования. </w:t>
      </w:r>
    </w:p>
    <w:p w:rsidR="00C27590" w:rsidRPr="00C27590" w:rsidRDefault="00C27590" w:rsidP="00C27590">
      <w:pPr>
        <w:ind w:firstLine="708"/>
        <w:jc w:val="both"/>
      </w:pPr>
      <w:r w:rsidRPr="00C27590">
        <w:t xml:space="preserve">4. Контроль за исполнением настоящего постановления оставляю за собой. </w:t>
      </w:r>
    </w:p>
    <w:p w:rsidR="00C27590" w:rsidRPr="00C27590" w:rsidRDefault="00C27590" w:rsidP="00C27590"/>
    <w:p w:rsidR="00C27590" w:rsidRPr="00C27590" w:rsidRDefault="00C27590" w:rsidP="00C27590"/>
    <w:p w:rsidR="00C27590" w:rsidRPr="00C27590" w:rsidRDefault="00C27590" w:rsidP="00C27590"/>
    <w:p w:rsidR="00C27590" w:rsidRPr="00C27590" w:rsidRDefault="00C27590" w:rsidP="00C27590"/>
    <w:p w:rsidR="00C27590" w:rsidRPr="00C27590" w:rsidRDefault="00C27590" w:rsidP="00C27590">
      <w:r w:rsidRPr="00C27590">
        <w:t xml:space="preserve">Глава Светлогорского сельсовета </w:t>
      </w:r>
      <w:r w:rsidRPr="00C27590">
        <w:tab/>
      </w:r>
      <w:r w:rsidRPr="00C27590">
        <w:tab/>
      </w:r>
      <w:r w:rsidRPr="00C27590">
        <w:tab/>
      </w:r>
      <w:r w:rsidRPr="00C27590">
        <w:tab/>
        <w:t xml:space="preserve">        </w:t>
      </w:r>
      <w:r w:rsidR="0054397D">
        <w:t xml:space="preserve">                                 </w:t>
      </w:r>
      <w:r w:rsidRPr="00C27590">
        <w:t xml:space="preserve"> А.К. Кришталюк</w:t>
      </w:r>
    </w:p>
    <w:p w:rsidR="00C27590" w:rsidRPr="00C27590" w:rsidRDefault="00C27590" w:rsidP="00C27590">
      <w:pPr>
        <w:jc w:val="right"/>
        <w:rPr>
          <w:sz w:val="18"/>
          <w:szCs w:val="18"/>
        </w:rPr>
      </w:pPr>
    </w:p>
    <w:p w:rsidR="00C27590" w:rsidRPr="00C27590" w:rsidRDefault="00C27590" w:rsidP="00C27590">
      <w:pPr>
        <w:ind w:firstLine="708"/>
        <w:jc w:val="both"/>
      </w:pPr>
    </w:p>
    <w:p w:rsidR="00C27590" w:rsidRDefault="00C27590">
      <w:pPr>
        <w:spacing w:after="200" w:line="276" w:lineRule="auto"/>
        <w:rPr>
          <w:b/>
          <w:sz w:val="28"/>
          <w:szCs w:val="28"/>
        </w:rPr>
      </w:pPr>
    </w:p>
    <w:p w:rsidR="00D81B9C" w:rsidRPr="00D81B9C" w:rsidRDefault="00D81B9C" w:rsidP="00D81B9C">
      <w:pPr>
        <w:jc w:val="both"/>
        <w:rPr>
          <w:rFonts w:eastAsiaTheme="minorHAnsi"/>
          <w:sz w:val="28"/>
          <w:szCs w:val="28"/>
          <w:lang w:eastAsia="en-US"/>
        </w:rPr>
      </w:pPr>
    </w:p>
    <w:p w:rsidR="00F3521C" w:rsidRDefault="00F3521C">
      <w:pPr>
        <w:spacing w:after="200" w:line="276" w:lineRule="auto"/>
        <w:rPr>
          <w:rFonts w:eastAsiaTheme="minorHAnsi"/>
          <w:lang w:eastAsia="en-US"/>
        </w:rPr>
      </w:pPr>
      <w:bookmarkStart w:id="0" w:name="Par33"/>
      <w:bookmarkEnd w:id="0"/>
      <w:r>
        <w:br w:type="page"/>
      </w:r>
    </w:p>
    <w:p w:rsidR="00D81B9C" w:rsidRPr="00D44265" w:rsidRDefault="00D81B9C" w:rsidP="00D81B9C">
      <w:pPr>
        <w:pStyle w:val="ConsPlusNormal"/>
        <w:ind w:left="5670"/>
        <w:jc w:val="both"/>
        <w:outlineLvl w:val="0"/>
        <w:rPr>
          <w:rFonts w:ascii="Times New Roman" w:hAnsi="Times New Roman" w:cs="Times New Roman"/>
          <w:sz w:val="24"/>
          <w:szCs w:val="24"/>
        </w:rPr>
      </w:pPr>
      <w:r w:rsidRPr="00D44265">
        <w:rPr>
          <w:rFonts w:ascii="Times New Roman" w:hAnsi="Times New Roman" w:cs="Times New Roman"/>
          <w:sz w:val="24"/>
          <w:szCs w:val="24"/>
        </w:rPr>
        <w:lastRenderedPageBreak/>
        <w:t xml:space="preserve">Приложение к Постановлению администрации </w:t>
      </w:r>
      <w:r w:rsidR="00CD556E" w:rsidRPr="00D44265">
        <w:rPr>
          <w:rFonts w:ascii="Times New Roman" w:hAnsi="Times New Roman" w:cs="Times New Roman"/>
          <w:sz w:val="24"/>
          <w:szCs w:val="24"/>
        </w:rPr>
        <w:t>Светлогор</w:t>
      </w:r>
      <w:r w:rsidRPr="00D44265">
        <w:rPr>
          <w:rFonts w:ascii="Times New Roman" w:hAnsi="Times New Roman" w:cs="Times New Roman"/>
          <w:sz w:val="24"/>
          <w:szCs w:val="24"/>
        </w:rPr>
        <w:t>ского сельсовета от</w:t>
      </w:r>
      <w:r w:rsidR="004F5866" w:rsidRPr="00D44265">
        <w:rPr>
          <w:rFonts w:ascii="Times New Roman" w:hAnsi="Times New Roman" w:cs="Times New Roman"/>
          <w:sz w:val="24"/>
          <w:szCs w:val="24"/>
        </w:rPr>
        <w:t xml:space="preserve"> -------</w:t>
      </w:r>
      <w:r w:rsidR="00BD4173" w:rsidRPr="00D44265">
        <w:rPr>
          <w:rFonts w:ascii="Times New Roman" w:hAnsi="Times New Roman" w:cs="Times New Roman"/>
          <w:sz w:val="24"/>
          <w:szCs w:val="24"/>
        </w:rPr>
        <w:t>2016</w:t>
      </w:r>
      <w:r w:rsidRPr="00D44265">
        <w:rPr>
          <w:rFonts w:ascii="Times New Roman" w:hAnsi="Times New Roman" w:cs="Times New Roman"/>
          <w:sz w:val="24"/>
          <w:szCs w:val="24"/>
        </w:rPr>
        <w:t xml:space="preserve"> № </w:t>
      </w:r>
      <w:r w:rsidR="004F5866" w:rsidRPr="00D44265">
        <w:rPr>
          <w:rFonts w:ascii="Times New Roman" w:hAnsi="Times New Roman" w:cs="Times New Roman"/>
          <w:sz w:val="24"/>
          <w:szCs w:val="24"/>
        </w:rPr>
        <w:t>-----</w:t>
      </w:r>
    </w:p>
    <w:p w:rsidR="00D81B9C" w:rsidRPr="00D44265" w:rsidRDefault="00D81B9C" w:rsidP="003A0582">
      <w:pPr>
        <w:pStyle w:val="ConsPlusTitle"/>
        <w:jc w:val="center"/>
        <w:rPr>
          <w:rFonts w:ascii="Times New Roman" w:hAnsi="Times New Roman" w:cs="Times New Roman"/>
          <w:sz w:val="24"/>
          <w:szCs w:val="24"/>
        </w:rPr>
      </w:pPr>
    </w:p>
    <w:p w:rsidR="00385DA7" w:rsidRDefault="00D44265" w:rsidP="003A0582">
      <w:pPr>
        <w:pStyle w:val="ConsPlusTitle"/>
        <w:jc w:val="center"/>
        <w:rPr>
          <w:rFonts w:ascii="Times New Roman" w:hAnsi="Times New Roman" w:cs="Times New Roman"/>
          <w:sz w:val="24"/>
          <w:szCs w:val="24"/>
        </w:rPr>
      </w:pPr>
      <w:r>
        <w:rPr>
          <w:rFonts w:ascii="Times New Roman" w:hAnsi="Times New Roman" w:cs="Times New Roman"/>
          <w:sz w:val="24"/>
          <w:szCs w:val="24"/>
        </w:rPr>
        <w:t>А</w:t>
      </w:r>
      <w:r w:rsidRPr="00D44265">
        <w:rPr>
          <w:rFonts w:ascii="Times New Roman" w:hAnsi="Times New Roman" w:cs="Times New Roman"/>
          <w:sz w:val="24"/>
          <w:szCs w:val="24"/>
        </w:rPr>
        <w:t>дминистративный регламент</w:t>
      </w:r>
      <w:r>
        <w:rPr>
          <w:rFonts w:ascii="Times New Roman" w:hAnsi="Times New Roman" w:cs="Times New Roman"/>
          <w:sz w:val="24"/>
          <w:szCs w:val="24"/>
        </w:rPr>
        <w:t xml:space="preserve"> </w:t>
      </w:r>
    </w:p>
    <w:p w:rsidR="003A0582" w:rsidRPr="00D44265" w:rsidRDefault="00D44265" w:rsidP="003A0582">
      <w:pPr>
        <w:pStyle w:val="ConsPlusTitle"/>
        <w:jc w:val="center"/>
        <w:rPr>
          <w:rFonts w:ascii="Times New Roman" w:hAnsi="Times New Roman" w:cs="Times New Roman"/>
          <w:sz w:val="24"/>
          <w:szCs w:val="24"/>
        </w:rPr>
      </w:pPr>
      <w:r w:rsidRPr="00D44265">
        <w:rPr>
          <w:rFonts w:ascii="Times New Roman" w:hAnsi="Times New Roman" w:cs="Times New Roman"/>
          <w:sz w:val="24"/>
          <w:szCs w:val="24"/>
        </w:rPr>
        <w:t xml:space="preserve">предоставления муниципальной услуги </w:t>
      </w:r>
      <w:r w:rsidR="00F3521C" w:rsidRPr="00F3521C">
        <w:rPr>
          <w:rFonts w:ascii="Times New Roman" w:hAnsi="Times New Roman" w:cs="Times New Roman"/>
          <w:sz w:val="24"/>
          <w:szCs w:val="24"/>
        </w:rPr>
        <w:t>«Утверждение схем расположения земельного участка на кадастровом плане территории»</w:t>
      </w:r>
    </w:p>
    <w:p w:rsidR="003A0582" w:rsidRPr="00D44265" w:rsidRDefault="003A0582" w:rsidP="003A0582">
      <w:pPr>
        <w:pStyle w:val="ConsPlusNormal"/>
        <w:jc w:val="both"/>
        <w:rPr>
          <w:rFonts w:ascii="Times New Roman" w:hAnsi="Times New Roman" w:cs="Times New Roman"/>
          <w:sz w:val="24"/>
          <w:szCs w:val="24"/>
        </w:rPr>
      </w:pPr>
    </w:p>
    <w:p w:rsidR="003A0582" w:rsidRPr="00D44265" w:rsidRDefault="003A0582" w:rsidP="003906EB">
      <w:pPr>
        <w:pStyle w:val="ConsPlusNormal"/>
        <w:jc w:val="center"/>
        <w:outlineLvl w:val="1"/>
        <w:rPr>
          <w:rFonts w:ascii="Times New Roman" w:hAnsi="Times New Roman" w:cs="Times New Roman"/>
          <w:b/>
          <w:sz w:val="24"/>
          <w:szCs w:val="24"/>
        </w:rPr>
      </w:pPr>
      <w:r w:rsidRPr="00D44265">
        <w:rPr>
          <w:rFonts w:ascii="Times New Roman" w:hAnsi="Times New Roman" w:cs="Times New Roman"/>
          <w:b/>
          <w:sz w:val="24"/>
          <w:szCs w:val="24"/>
        </w:rPr>
        <w:t xml:space="preserve">1. </w:t>
      </w:r>
      <w:r w:rsidR="00D44265">
        <w:rPr>
          <w:rFonts w:ascii="Times New Roman" w:hAnsi="Times New Roman" w:cs="Times New Roman"/>
          <w:b/>
          <w:sz w:val="24"/>
          <w:szCs w:val="24"/>
        </w:rPr>
        <w:t>О</w:t>
      </w:r>
      <w:r w:rsidR="00D44265" w:rsidRPr="00D44265">
        <w:rPr>
          <w:rFonts w:ascii="Times New Roman" w:hAnsi="Times New Roman" w:cs="Times New Roman"/>
          <w:b/>
          <w:sz w:val="24"/>
          <w:szCs w:val="24"/>
        </w:rPr>
        <w:t>бщие положения</w:t>
      </w:r>
    </w:p>
    <w:p w:rsidR="003A0582" w:rsidRPr="00D44265" w:rsidRDefault="00E2519F" w:rsidP="0054397D">
      <w:pPr>
        <w:ind w:firstLine="708"/>
        <w:jc w:val="both"/>
      </w:pPr>
      <w:r w:rsidRPr="00D44265">
        <w:t>1.</w:t>
      </w:r>
      <w:r w:rsidR="003906EB" w:rsidRPr="00D44265">
        <w:t>1.</w:t>
      </w:r>
      <w:r w:rsidR="003A0582" w:rsidRPr="00D44265">
        <w:t xml:space="preserve"> Настоящий Административный регламент (далее - Регламент) определяет порядок и стандарт предост</w:t>
      </w:r>
      <w:r w:rsidR="00F3521C">
        <w:t>авления муниципальной услуги по</w:t>
      </w:r>
      <w:r w:rsidR="00F3521C" w:rsidRPr="00F3521C">
        <w:t xml:space="preserve"> </w:t>
      </w:r>
      <w:r w:rsidR="00F3521C">
        <w:t>утверждению схем расположения земельного участка на кадастровом плане территории</w:t>
      </w:r>
      <w:r w:rsidR="003A0582" w:rsidRPr="00D44265">
        <w:t xml:space="preserve"> (далее - Услуга).</w:t>
      </w:r>
    </w:p>
    <w:p w:rsidR="003A0582" w:rsidRPr="00D44265" w:rsidRDefault="00E2519F" w:rsidP="003906E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w:t>
      </w:r>
      <w:r w:rsidR="003A0582" w:rsidRPr="00D44265">
        <w:rPr>
          <w:rFonts w:ascii="Times New Roman" w:hAnsi="Times New Roman" w:cs="Times New Roman"/>
          <w:sz w:val="24"/>
          <w:szCs w:val="24"/>
        </w:rPr>
        <w:t>2. Заявителями на предоставление Услуги</w:t>
      </w:r>
      <w:r w:rsidR="0054397D">
        <w:rPr>
          <w:rFonts w:ascii="Times New Roman" w:hAnsi="Times New Roman" w:cs="Times New Roman"/>
          <w:sz w:val="24"/>
          <w:szCs w:val="24"/>
        </w:rPr>
        <w:t xml:space="preserve"> </w:t>
      </w:r>
      <w:r w:rsidR="0054397D" w:rsidRPr="00D44265">
        <w:rPr>
          <w:rFonts w:ascii="Times New Roman" w:hAnsi="Times New Roman" w:cs="Times New Roman"/>
          <w:sz w:val="24"/>
          <w:szCs w:val="24"/>
        </w:rPr>
        <w:t>(далее - Заявител</w:t>
      </w:r>
      <w:r w:rsidR="0054397D">
        <w:rPr>
          <w:rFonts w:ascii="Times New Roman" w:hAnsi="Times New Roman" w:cs="Times New Roman"/>
          <w:sz w:val="24"/>
          <w:szCs w:val="24"/>
        </w:rPr>
        <w:t>и</w:t>
      </w:r>
      <w:r w:rsidR="0054397D" w:rsidRPr="00D44265">
        <w:rPr>
          <w:rFonts w:ascii="Times New Roman" w:hAnsi="Times New Roman" w:cs="Times New Roman"/>
          <w:sz w:val="24"/>
          <w:szCs w:val="24"/>
        </w:rPr>
        <w:t>)</w:t>
      </w:r>
      <w:r w:rsidR="003A0582" w:rsidRPr="00D44265">
        <w:rPr>
          <w:rFonts w:ascii="Times New Roman" w:hAnsi="Times New Roman" w:cs="Times New Roman"/>
          <w:sz w:val="24"/>
          <w:szCs w:val="24"/>
        </w:rPr>
        <w:t xml:space="preserve"> являются:</w:t>
      </w:r>
    </w:p>
    <w:p w:rsidR="00B75916" w:rsidRPr="003A353D" w:rsidRDefault="00B75916" w:rsidP="00B75916">
      <w:pPr>
        <w:ind w:firstLine="709"/>
        <w:jc w:val="both"/>
      </w:pPr>
      <w:r w:rsidRPr="003A353D">
        <w:t>1) орган</w:t>
      </w:r>
      <w:r w:rsidR="0054397D">
        <w:t>ы</w:t>
      </w:r>
      <w:r w:rsidRPr="003A353D">
        <w:t xml:space="preserve"> государственной власти и орган</w:t>
      </w:r>
      <w:r w:rsidR="0054397D">
        <w:t>ы</w:t>
      </w:r>
      <w:r w:rsidRPr="003A353D">
        <w:t xml:space="preserve"> местного самоуправления;</w:t>
      </w:r>
    </w:p>
    <w:p w:rsidR="00B75916" w:rsidRPr="003A353D" w:rsidRDefault="00B75916" w:rsidP="00B75916">
      <w:pPr>
        <w:ind w:firstLine="709"/>
        <w:jc w:val="both"/>
      </w:pPr>
      <w:r w:rsidRPr="003A353D">
        <w:t>2) государственны</w:t>
      </w:r>
      <w:r w:rsidR="0054397D">
        <w:t>е</w:t>
      </w:r>
      <w:r w:rsidRPr="003A353D">
        <w:t xml:space="preserve"> и муниципальны</w:t>
      </w:r>
      <w:r w:rsidR="0054397D">
        <w:t>е</w:t>
      </w:r>
      <w:r w:rsidRPr="003A353D">
        <w:t xml:space="preserve"> учреждения (бюджетны</w:t>
      </w:r>
      <w:r w:rsidR="0054397D">
        <w:t>е</w:t>
      </w:r>
      <w:r w:rsidRPr="003A353D">
        <w:t>, казенны</w:t>
      </w:r>
      <w:r w:rsidR="0054397D">
        <w:t>е</w:t>
      </w:r>
      <w:r w:rsidRPr="003A353D">
        <w:t>, автономны</w:t>
      </w:r>
      <w:r w:rsidR="0054397D">
        <w:t>е</w:t>
      </w:r>
      <w:r w:rsidRPr="003A353D">
        <w:t>);</w:t>
      </w:r>
    </w:p>
    <w:p w:rsidR="00B75916" w:rsidRPr="003A353D" w:rsidRDefault="0054397D" w:rsidP="00B75916">
      <w:pPr>
        <w:ind w:firstLine="709"/>
        <w:jc w:val="both"/>
      </w:pPr>
      <w:r>
        <w:t>3) казенные предприятия</w:t>
      </w:r>
      <w:r w:rsidR="00B75916" w:rsidRPr="003A353D">
        <w:t>;</w:t>
      </w:r>
    </w:p>
    <w:p w:rsidR="00B75916" w:rsidRPr="003A353D" w:rsidRDefault="00B75916" w:rsidP="00B75916">
      <w:pPr>
        <w:ind w:firstLine="709"/>
        <w:jc w:val="both"/>
      </w:pPr>
      <w:r w:rsidRPr="003A353D">
        <w:t>4) центр</w:t>
      </w:r>
      <w:r w:rsidR="0054397D">
        <w:t>ы</w:t>
      </w:r>
      <w:r w:rsidRPr="003A353D">
        <w:t xml:space="preserve"> исторического наследия президентов Российской Федерации, прекративших исполнение своих полномочий.</w:t>
      </w:r>
    </w:p>
    <w:p w:rsidR="00F3521C" w:rsidRPr="00F3521C" w:rsidRDefault="00E2519F" w:rsidP="00F3521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w:t>
      </w:r>
      <w:r w:rsidR="003A0582" w:rsidRPr="00D44265">
        <w:rPr>
          <w:rFonts w:ascii="Times New Roman" w:hAnsi="Times New Roman" w:cs="Times New Roman"/>
          <w:sz w:val="24"/>
          <w:szCs w:val="24"/>
        </w:rPr>
        <w:t xml:space="preserve">3. </w:t>
      </w:r>
      <w:r w:rsidR="00F3521C" w:rsidRPr="00F3521C">
        <w:rPr>
          <w:rFonts w:ascii="Times New Roman" w:hAnsi="Times New Roman" w:cs="Times New Roman"/>
          <w:sz w:val="24"/>
          <w:szCs w:val="24"/>
        </w:rPr>
        <w:t>Правом на получение муниципальной услуги, указанной в Регламенте, обладают заявители, заинтересованные:</w:t>
      </w:r>
    </w:p>
    <w:p w:rsidR="00F3521C" w:rsidRPr="00F3521C" w:rsidRDefault="00F3521C" w:rsidP="00F3521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F3521C">
        <w:rPr>
          <w:rFonts w:ascii="Times New Roman" w:hAnsi="Times New Roman" w:cs="Times New Roman"/>
          <w:sz w:val="24"/>
          <w:szCs w:val="24"/>
        </w:rPr>
        <w:t xml:space="preserve">в образовании земельного участка для его приобретения или приобретения права заключения договора аренды земельного участка на аукционе; </w:t>
      </w:r>
    </w:p>
    <w:p w:rsidR="00F3521C" w:rsidRPr="00F3521C" w:rsidRDefault="00F3521C" w:rsidP="00F3521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F3521C">
        <w:rPr>
          <w:rFonts w:ascii="Times New Roman" w:hAnsi="Times New Roman" w:cs="Times New Roman"/>
          <w:sz w:val="24"/>
          <w:szCs w:val="24"/>
        </w:rPr>
        <w:t>в разделе земельного участка, который находится в государственной собственности до разграничения</w:t>
      </w:r>
      <w:r w:rsidR="0054397D">
        <w:rPr>
          <w:rFonts w:ascii="Times New Roman" w:hAnsi="Times New Roman" w:cs="Times New Roman"/>
          <w:sz w:val="24"/>
          <w:szCs w:val="24"/>
        </w:rPr>
        <w:t xml:space="preserve"> </w:t>
      </w:r>
      <w:r w:rsidRPr="00F3521C">
        <w:rPr>
          <w:rFonts w:ascii="Times New Roman" w:hAnsi="Times New Roman" w:cs="Times New Roman"/>
          <w:sz w:val="24"/>
          <w:szCs w:val="24"/>
        </w:rPr>
        <w:t>или муниципальной собственности и предоставлен заявителю на праве постоянного (бессрочного) пользования, аренды или безвозмездного пользования.</w:t>
      </w:r>
    </w:p>
    <w:p w:rsidR="003A0582" w:rsidRPr="00D44265" w:rsidRDefault="00F3521C" w:rsidP="00F3521C">
      <w:pPr>
        <w:pStyle w:val="ConsPlusNormal"/>
        <w:ind w:firstLine="709"/>
        <w:jc w:val="both"/>
        <w:rPr>
          <w:rFonts w:ascii="Times New Roman" w:hAnsi="Times New Roman" w:cs="Times New Roman"/>
          <w:sz w:val="24"/>
          <w:szCs w:val="24"/>
        </w:rPr>
      </w:pPr>
      <w:r w:rsidRPr="00F3521C">
        <w:rPr>
          <w:rFonts w:ascii="Times New Roman" w:hAnsi="Times New Roman" w:cs="Times New Roman"/>
          <w:sz w:val="24"/>
          <w:szCs w:val="24"/>
        </w:rPr>
        <w:t>Заявители имеют право на неоднократное обращение за предо</w:t>
      </w:r>
      <w:r>
        <w:rPr>
          <w:rFonts w:ascii="Times New Roman" w:hAnsi="Times New Roman" w:cs="Times New Roman"/>
          <w:sz w:val="24"/>
          <w:szCs w:val="24"/>
        </w:rPr>
        <w:t xml:space="preserve">ставлением муниципальной услуги.  </w:t>
      </w:r>
    </w:p>
    <w:p w:rsidR="00F3521C" w:rsidRPr="00D44265" w:rsidRDefault="00E2519F" w:rsidP="00F3521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w:t>
      </w:r>
      <w:r w:rsidR="003A0582" w:rsidRPr="00D44265">
        <w:rPr>
          <w:rFonts w:ascii="Times New Roman" w:hAnsi="Times New Roman" w:cs="Times New Roman"/>
          <w:sz w:val="24"/>
          <w:szCs w:val="24"/>
        </w:rPr>
        <w:t xml:space="preserve">4. </w:t>
      </w:r>
      <w:r w:rsidR="00F3521C" w:rsidRPr="00D44265">
        <w:rPr>
          <w:rFonts w:ascii="Times New Roman" w:hAnsi="Times New Roman" w:cs="Times New Roman"/>
          <w:sz w:val="24"/>
          <w:szCs w:val="24"/>
        </w:rPr>
        <w:t>Заявление с прилагаемыми документами подается в администрацию Светлогорского сельсовета (далее - Администрация):</w:t>
      </w:r>
    </w:p>
    <w:p w:rsidR="00F3521C" w:rsidRPr="00D44265" w:rsidRDefault="00F3521C" w:rsidP="00F3521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44265">
        <w:rPr>
          <w:rFonts w:ascii="Times New Roman" w:hAnsi="Times New Roman" w:cs="Times New Roman"/>
          <w:sz w:val="24"/>
          <w:szCs w:val="24"/>
        </w:rPr>
        <w:t>лично (либо через уполномоченного представителя) должностному лицу Администрации, ответстве</w:t>
      </w:r>
      <w:r w:rsidR="0054397D">
        <w:rPr>
          <w:rFonts w:ascii="Times New Roman" w:hAnsi="Times New Roman" w:cs="Times New Roman"/>
          <w:sz w:val="24"/>
          <w:szCs w:val="24"/>
        </w:rPr>
        <w:t xml:space="preserve">нному за предоставление Услуги </w:t>
      </w:r>
      <w:r w:rsidRPr="00D44265">
        <w:rPr>
          <w:rFonts w:ascii="Times New Roman" w:hAnsi="Times New Roman" w:cs="Times New Roman"/>
          <w:sz w:val="24"/>
          <w:szCs w:val="24"/>
        </w:rPr>
        <w:t>(да</w:t>
      </w:r>
      <w:r w:rsidR="0054397D">
        <w:rPr>
          <w:rFonts w:ascii="Times New Roman" w:hAnsi="Times New Roman" w:cs="Times New Roman"/>
          <w:sz w:val="24"/>
          <w:szCs w:val="24"/>
        </w:rPr>
        <w:t>лее - специалист администрации);</w:t>
      </w:r>
    </w:p>
    <w:p w:rsidR="00F3521C" w:rsidRPr="00D44265" w:rsidRDefault="00F3521C" w:rsidP="00F3521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44265">
        <w:rPr>
          <w:rFonts w:ascii="Times New Roman" w:hAnsi="Times New Roman" w:cs="Times New Roman"/>
          <w:sz w:val="24"/>
          <w:szCs w:val="24"/>
        </w:rPr>
        <w:t>посредством почтовой связи на бумажном носителе;</w:t>
      </w:r>
    </w:p>
    <w:p w:rsidR="00F3521C" w:rsidRPr="00D44265" w:rsidRDefault="00F3521C" w:rsidP="00F3521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44265">
        <w:rPr>
          <w:rFonts w:ascii="Times New Roman" w:hAnsi="Times New Roman" w:cs="Times New Roman"/>
          <w:sz w:val="24"/>
          <w:szCs w:val="24"/>
        </w:rPr>
        <w:t>в форме электронных документов с использованием информационно-телекоммуникационной сети Интернет, включая региональный портал государственных и муниципальных услуг Красноярского края www.gosuslugi.krskstate.ru.</w:t>
      </w:r>
    </w:p>
    <w:p w:rsidR="003A0582" w:rsidRPr="00D44265" w:rsidRDefault="003A0582" w:rsidP="003906E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Заявление может быть заполнено от руки (разборчивым почерком и выполнено не карандашом) или машинописным способом, распечатано посредством электронных печатающих устройств.</w:t>
      </w:r>
    </w:p>
    <w:p w:rsidR="00E2519F" w:rsidRPr="00D44265" w:rsidRDefault="00E2519F" w:rsidP="00E2519F">
      <w:pPr>
        <w:autoSpaceDE w:val="0"/>
        <w:autoSpaceDN w:val="0"/>
        <w:adjustRightInd w:val="0"/>
        <w:ind w:firstLine="709"/>
        <w:jc w:val="both"/>
        <w:rPr>
          <w:rFonts w:eastAsiaTheme="minorHAnsi"/>
          <w:lang w:eastAsia="en-US"/>
        </w:rPr>
      </w:pPr>
      <w:r w:rsidRPr="00D44265">
        <w:t>1.</w:t>
      </w:r>
      <w:r w:rsidR="003A0582" w:rsidRPr="00D44265">
        <w:t xml:space="preserve">5. </w:t>
      </w:r>
      <w:r w:rsidR="00554F54">
        <w:rPr>
          <w:rFonts w:eastAsiaTheme="minorHAnsi"/>
          <w:lang w:eastAsia="en-US"/>
        </w:rPr>
        <w:t xml:space="preserve">Почтовый адрес: </w:t>
      </w:r>
      <w:r w:rsidRPr="00D44265">
        <w:rPr>
          <w:rFonts w:eastAsiaTheme="minorHAnsi"/>
          <w:lang w:eastAsia="en-US"/>
        </w:rPr>
        <w:t>Администрации: 663214, Красноярский край, Туруханский район, п. Светлогорск, ул. Энергетиков, д. 15, Администрация Светлогорского сельсовета Туруханского района Красноярского края.</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Местонахождение</w:t>
      </w:r>
      <w:r w:rsidR="00554F54">
        <w:rPr>
          <w:rFonts w:eastAsiaTheme="minorHAnsi"/>
          <w:lang w:eastAsia="en-US"/>
        </w:rPr>
        <w:t>:</w:t>
      </w:r>
      <w:r w:rsidRPr="00D44265">
        <w:rPr>
          <w:rFonts w:eastAsiaTheme="minorHAnsi"/>
          <w:lang w:eastAsia="en-US"/>
        </w:rPr>
        <w:t xml:space="preserve"> Администрации: Красноярский край, Туруханский район, п. Светлогорск, ул. Энергетиков, д. 15.</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Телефон Главы Светлогорского сельсовета: 8(3919)35-91-45, факс:                               8 (3919)35-91-52;</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 xml:space="preserve">телефоны специалистов Администрации: </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 xml:space="preserve">- специалист </w:t>
      </w:r>
      <w:r w:rsidR="00554F54">
        <w:t>администрации</w:t>
      </w:r>
      <w:r w:rsidR="00554F54" w:rsidRPr="00D44265">
        <w:rPr>
          <w:rFonts w:eastAsiaTheme="minorHAnsi"/>
          <w:lang w:eastAsia="en-US"/>
        </w:rPr>
        <w:t xml:space="preserve"> </w:t>
      </w:r>
      <w:r w:rsidRPr="00D44265">
        <w:rPr>
          <w:rFonts w:eastAsiaTheme="minorHAnsi"/>
          <w:lang w:eastAsia="en-US"/>
        </w:rPr>
        <w:t>8(3919)35-91-58</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 приемная 8(3919)35-91-52;</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электронный адрес Администрации: e-</w:t>
      </w:r>
      <w:proofErr w:type="spellStart"/>
      <w:r w:rsidRPr="00D44265">
        <w:rPr>
          <w:rFonts w:eastAsiaTheme="minorHAnsi"/>
          <w:lang w:eastAsia="en-US"/>
        </w:rPr>
        <w:t>mail</w:t>
      </w:r>
      <w:proofErr w:type="spellEnd"/>
      <w:r w:rsidRPr="00D44265">
        <w:rPr>
          <w:rFonts w:eastAsiaTheme="minorHAnsi"/>
          <w:lang w:eastAsia="en-US"/>
        </w:rPr>
        <w:t>: sekret-svetlogorska@yandex.ru;</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график приема заявителей:</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понедельник - 09:00 - 13:00 и с 14:00 - 18:00;</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вторник - 09:00 - 13:00 и с 14:00 - 18:00;</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lastRenderedPageBreak/>
        <w:t>среда - 09:00 - 13:00 и с 14:00 - 18:00;</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четверг - 09:00 - 13:00 и с 14:00 - 18:00;</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пятница - 09:00 - 13:00;</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суббота - выходной день;</w:t>
      </w:r>
    </w:p>
    <w:p w:rsidR="00E2519F"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воскресенье - выходной день.</w:t>
      </w:r>
    </w:p>
    <w:p w:rsidR="007E129A" w:rsidRPr="00D44265" w:rsidRDefault="00E2519F" w:rsidP="00E2519F">
      <w:pPr>
        <w:autoSpaceDE w:val="0"/>
        <w:autoSpaceDN w:val="0"/>
        <w:adjustRightInd w:val="0"/>
        <w:ind w:firstLine="709"/>
        <w:jc w:val="both"/>
        <w:rPr>
          <w:rFonts w:eastAsiaTheme="minorHAnsi"/>
          <w:lang w:eastAsia="en-US"/>
        </w:rPr>
      </w:pPr>
      <w:r w:rsidRPr="00D44265">
        <w:rPr>
          <w:rFonts w:eastAsiaTheme="minorHAnsi"/>
          <w:lang w:eastAsia="en-US"/>
        </w:rPr>
        <w:t>Адрес официального сайта Администрации: www.adminsvet.ru.</w:t>
      </w:r>
    </w:p>
    <w:p w:rsidR="007E129A" w:rsidRPr="00D44265" w:rsidRDefault="00E2519F"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1.6</w:t>
      </w:r>
      <w:r w:rsidR="007E129A" w:rsidRPr="00D44265">
        <w:rPr>
          <w:rFonts w:eastAsiaTheme="minorHAnsi"/>
          <w:lang w:eastAsia="en-US"/>
        </w:rPr>
        <w:t>. Для получения информации по вопросам предоставления Услуги заинтересованные лица вправе обращаться:</w:t>
      </w:r>
    </w:p>
    <w:p w:rsidR="007E129A" w:rsidRPr="00D44265" w:rsidRDefault="007E129A"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 xml:space="preserve">- в устной форме (лично или по телефону) к </w:t>
      </w:r>
      <w:r w:rsidR="00E01EAA" w:rsidRPr="00D44265">
        <w:rPr>
          <w:rFonts w:eastAsiaTheme="minorHAnsi"/>
          <w:lang w:eastAsia="en-US"/>
        </w:rPr>
        <w:t>специалисту</w:t>
      </w:r>
      <w:r w:rsidR="00524AA3">
        <w:rPr>
          <w:rFonts w:eastAsiaTheme="minorHAnsi"/>
          <w:lang w:eastAsia="en-US"/>
        </w:rPr>
        <w:t xml:space="preserve"> а</w:t>
      </w:r>
      <w:r w:rsidRPr="00D44265">
        <w:rPr>
          <w:rFonts w:eastAsiaTheme="minorHAnsi"/>
          <w:lang w:eastAsia="en-US"/>
        </w:rPr>
        <w:t>дминистрации;</w:t>
      </w:r>
    </w:p>
    <w:p w:rsidR="007E129A" w:rsidRPr="00D44265" w:rsidRDefault="007E129A"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 xml:space="preserve">- в письменной форме, в форме электронного документа на имя Главы </w:t>
      </w:r>
      <w:r w:rsidR="00CD556E" w:rsidRPr="00D44265">
        <w:rPr>
          <w:rFonts w:eastAsiaTheme="minorHAnsi"/>
          <w:lang w:eastAsia="en-US"/>
        </w:rPr>
        <w:t>Светлогор</w:t>
      </w:r>
      <w:r w:rsidR="006B61C7" w:rsidRPr="00D44265">
        <w:rPr>
          <w:rFonts w:eastAsiaTheme="minorHAnsi"/>
          <w:lang w:eastAsia="en-US"/>
        </w:rPr>
        <w:t>ского сельсовета</w:t>
      </w:r>
      <w:r w:rsidRPr="00D44265">
        <w:rPr>
          <w:rFonts w:eastAsiaTheme="minorHAnsi"/>
          <w:lang w:eastAsia="en-US"/>
        </w:rPr>
        <w:t>.</w:t>
      </w:r>
    </w:p>
    <w:p w:rsidR="007E129A" w:rsidRPr="00D44265" w:rsidRDefault="00E2519F"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1.7</w:t>
      </w:r>
      <w:r w:rsidR="007E129A" w:rsidRPr="00D44265">
        <w:rPr>
          <w:rFonts w:eastAsiaTheme="minorHAnsi"/>
          <w:lang w:eastAsia="en-US"/>
        </w:rPr>
        <w:t>. Информация об Услуге</w:t>
      </w:r>
      <w:r w:rsidR="00554F54">
        <w:rPr>
          <w:rFonts w:eastAsiaTheme="minorHAnsi"/>
          <w:lang w:eastAsia="en-US"/>
        </w:rPr>
        <w:t xml:space="preserve"> </w:t>
      </w:r>
      <w:r w:rsidR="007E129A" w:rsidRPr="00D44265">
        <w:rPr>
          <w:rFonts w:eastAsiaTheme="minorHAnsi"/>
          <w:lang w:eastAsia="en-US"/>
        </w:rPr>
        <w:t>предоставляется Заявителям:</w:t>
      </w:r>
    </w:p>
    <w:p w:rsidR="007E129A" w:rsidRPr="00D44265" w:rsidRDefault="007E129A"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 посредством публикации в средствах массовой информации, размещения на Сайте;</w:t>
      </w:r>
    </w:p>
    <w:p w:rsidR="007E129A" w:rsidRPr="00D44265" w:rsidRDefault="007E129A"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 на информационных стендах, расположенных по адресам:</w:t>
      </w:r>
    </w:p>
    <w:p w:rsidR="007E129A" w:rsidRPr="00D44265" w:rsidRDefault="00E2519F" w:rsidP="007E129A">
      <w:pPr>
        <w:widowControl w:val="0"/>
        <w:autoSpaceDE w:val="0"/>
        <w:autoSpaceDN w:val="0"/>
        <w:adjustRightInd w:val="0"/>
        <w:ind w:firstLine="709"/>
        <w:jc w:val="both"/>
        <w:rPr>
          <w:rFonts w:eastAsiaTheme="minorHAnsi"/>
          <w:lang w:eastAsia="en-US"/>
        </w:rPr>
      </w:pPr>
      <w:r w:rsidRPr="00D44265">
        <w:rPr>
          <w:rFonts w:eastAsiaTheme="minorHAnsi"/>
          <w:lang w:eastAsia="en-US"/>
        </w:rPr>
        <w:t>Красноярский край, Туруханский район, п. Светлогорск, ул. Энергетиков, д. 15.</w:t>
      </w:r>
      <w:r w:rsidR="007E129A" w:rsidRPr="00D44265">
        <w:rPr>
          <w:rFonts w:eastAsiaTheme="minorHAnsi"/>
          <w:lang w:eastAsia="en-US"/>
        </w:rPr>
        <w:t xml:space="preserve"> (Администрация </w:t>
      </w:r>
      <w:r w:rsidR="00CD556E" w:rsidRPr="00D44265">
        <w:rPr>
          <w:rFonts w:eastAsiaTheme="minorHAnsi"/>
          <w:lang w:eastAsia="en-US"/>
        </w:rPr>
        <w:t>Светлогор</w:t>
      </w:r>
      <w:r w:rsidR="007E129A" w:rsidRPr="00D44265">
        <w:rPr>
          <w:rFonts w:eastAsiaTheme="minorHAnsi"/>
          <w:lang w:eastAsia="en-US"/>
        </w:rPr>
        <w:t xml:space="preserve">ского сельсовета </w:t>
      </w:r>
      <w:r w:rsidR="003C167E">
        <w:rPr>
          <w:rFonts w:eastAsiaTheme="minorHAnsi"/>
          <w:lang w:eastAsia="en-US"/>
        </w:rPr>
        <w:t>Турухан</w:t>
      </w:r>
      <w:r w:rsidR="007E129A" w:rsidRPr="00D44265">
        <w:rPr>
          <w:rFonts w:eastAsiaTheme="minorHAnsi"/>
          <w:lang w:eastAsia="en-US"/>
        </w:rPr>
        <w:t>с</w:t>
      </w:r>
      <w:r w:rsidRPr="00D44265">
        <w:rPr>
          <w:rFonts w:eastAsiaTheme="minorHAnsi"/>
          <w:lang w:eastAsia="en-US"/>
        </w:rPr>
        <w:t>кого района Красноярского края).</w:t>
      </w:r>
    </w:p>
    <w:p w:rsidR="007E129A" w:rsidRPr="00D44265" w:rsidRDefault="007E129A" w:rsidP="007E129A">
      <w:pPr>
        <w:pStyle w:val="ConsPlusNormal"/>
        <w:ind w:firstLine="709"/>
        <w:jc w:val="both"/>
        <w:rPr>
          <w:rFonts w:ascii="Times New Roman" w:hAnsi="Times New Roman" w:cs="Times New Roman"/>
          <w:sz w:val="24"/>
          <w:szCs w:val="24"/>
        </w:rPr>
      </w:pPr>
    </w:p>
    <w:p w:rsidR="003A6B7B" w:rsidRPr="00554F54" w:rsidRDefault="003A6B7B" w:rsidP="003A6B7B">
      <w:pPr>
        <w:pStyle w:val="ConsPlusNormal"/>
        <w:jc w:val="center"/>
        <w:outlineLvl w:val="1"/>
        <w:rPr>
          <w:rFonts w:ascii="Times New Roman" w:hAnsi="Times New Roman" w:cs="Times New Roman"/>
          <w:b/>
          <w:sz w:val="24"/>
          <w:szCs w:val="24"/>
          <w:lang w:val="en-US"/>
        </w:rPr>
      </w:pPr>
      <w:r w:rsidRPr="00D44265">
        <w:rPr>
          <w:rFonts w:ascii="Times New Roman" w:hAnsi="Times New Roman" w:cs="Times New Roman"/>
          <w:b/>
          <w:sz w:val="24"/>
          <w:szCs w:val="24"/>
        </w:rPr>
        <w:t xml:space="preserve">2. </w:t>
      </w:r>
      <w:r w:rsidR="00D44265">
        <w:rPr>
          <w:rFonts w:ascii="Times New Roman" w:hAnsi="Times New Roman" w:cs="Times New Roman"/>
          <w:b/>
          <w:sz w:val="24"/>
          <w:szCs w:val="24"/>
        </w:rPr>
        <w:t>С</w:t>
      </w:r>
      <w:r w:rsidR="00D44265" w:rsidRPr="00D44265">
        <w:rPr>
          <w:rFonts w:ascii="Times New Roman" w:hAnsi="Times New Roman" w:cs="Times New Roman"/>
          <w:b/>
          <w:sz w:val="24"/>
          <w:szCs w:val="24"/>
        </w:rPr>
        <w:t>тандарт предоставления услуги</w:t>
      </w:r>
    </w:p>
    <w:p w:rsidR="00A60B55" w:rsidRDefault="00A60B55" w:rsidP="00A60B55">
      <w:pPr>
        <w:numPr>
          <w:ilvl w:val="1"/>
          <w:numId w:val="2"/>
        </w:numPr>
        <w:suppressAutoHyphens/>
        <w:ind w:left="0" w:firstLine="708"/>
        <w:jc w:val="both"/>
      </w:pPr>
      <w:bookmarkStart w:id="1" w:name="Par143"/>
      <w:bookmarkEnd w:id="1"/>
      <w:r>
        <w:t>Наименование муниципальной услуги:</w:t>
      </w:r>
    </w:p>
    <w:p w:rsidR="00A60B55" w:rsidRDefault="00A60B55" w:rsidP="00A60B55">
      <w:pPr>
        <w:ind w:firstLine="708"/>
        <w:jc w:val="both"/>
      </w:pPr>
      <w:r>
        <w:t>«Утверждение схем расположения земельного участка на кадастровом плане территории»</w:t>
      </w:r>
    </w:p>
    <w:p w:rsidR="00A60B55" w:rsidRPr="00D44265" w:rsidRDefault="00A60B55" w:rsidP="00A60B55">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Номер Услуги в соответствии с разделом реестра муниципальных услуг «Муниципальные услуги, предоставляемые органами местного самоуправления и </w:t>
      </w:r>
      <w:r w:rsidRPr="00524AA3">
        <w:rPr>
          <w:rFonts w:ascii="Times New Roman" w:hAnsi="Times New Roman" w:cs="Times New Roman"/>
          <w:sz w:val="24"/>
          <w:szCs w:val="24"/>
        </w:rPr>
        <w:t>подведомственными им учреждениями 11.</w:t>
      </w:r>
    </w:p>
    <w:p w:rsidR="00A60B55" w:rsidRPr="00D44265" w:rsidRDefault="00A60B55" w:rsidP="00A60B5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w:t>
      </w:r>
      <w:r w:rsidRPr="00D44265">
        <w:rPr>
          <w:rFonts w:ascii="Times New Roman" w:hAnsi="Times New Roman" w:cs="Times New Roman"/>
          <w:sz w:val="24"/>
          <w:szCs w:val="24"/>
        </w:rPr>
        <w:t>. Услуга предоставляется Администрацией Светлогорского сельсовета Туруханского района Красноярского края.</w:t>
      </w:r>
    </w:p>
    <w:p w:rsidR="00A60B55" w:rsidRDefault="00A60B55" w:rsidP="00A60B55">
      <w:pPr>
        <w:ind w:firstLine="708"/>
        <w:jc w:val="both"/>
      </w:pPr>
      <w:r>
        <w:t>2.3. Результат предоставления муниципальной услуги.</w:t>
      </w:r>
    </w:p>
    <w:p w:rsidR="00A60B55" w:rsidRDefault="00A60B55" w:rsidP="00A60B55">
      <w:pPr>
        <w:ind w:firstLine="708"/>
        <w:jc w:val="both"/>
      </w:pPr>
      <w:r>
        <w:t>Результатом предоставления муниципальной услуги является:</w:t>
      </w:r>
    </w:p>
    <w:p w:rsidR="00A60B55" w:rsidRDefault="00A60B55" w:rsidP="00A60B55">
      <w:pPr>
        <w:pStyle w:val="wikip"/>
        <w:spacing w:before="0" w:after="0"/>
        <w:ind w:right="0" w:firstLine="708"/>
        <w:rPr>
          <w:rFonts w:ascii="Times New Roman" w:eastAsia="Times New Roman" w:hAnsi="Times New Roman"/>
          <w:lang w:eastAsia="ru-RU"/>
        </w:rPr>
      </w:pPr>
      <w:r>
        <w:rPr>
          <w:rFonts w:ascii="Times New Roman" w:hAnsi="Times New Roman"/>
        </w:rPr>
        <w:t xml:space="preserve">а) Постановление об утверждении схемы расположения земельного участка на кадастровом плане территории (далее - Схема); </w:t>
      </w:r>
    </w:p>
    <w:p w:rsidR="00A60B55" w:rsidRDefault="00A60B55" w:rsidP="00A60B55">
      <w:pPr>
        <w:pStyle w:val="wikip"/>
        <w:spacing w:before="0" w:after="0"/>
        <w:ind w:right="0" w:firstLine="708"/>
        <w:rPr>
          <w:rFonts w:ascii="Times New Roman" w:eastAsia="Times New Roman" w:hAnsi="Times New Roman"/>
          <w:lang w:eastAsia="ru-RU"/>
        </w:rPr>
      </w:pPr>
      <w:r>
        <w:rPr>
          <w:rFonts w:ascii="Times New Roman" w:eastAsia="Times New Roman" w:hAnsi="Times New Roman"/>
          <w:lang w:eastAsia="ru-RU"/>
        </w:rPr>
        <w:t>б) Решение об отказе в утверждении Схемы.</w:t>
      </w:r>
    </w:p>
    <w:p w:rsidR="00A60B55" w:rsidRDefault="00A60B55" w:rsidP="00A60B55">
      <w:pPr>
        <w:jc w:val="both"/>
      </w:pPr>
      <w:r>
        <w:t xml:space="preserve">            2.4. Условия и сроки предоставления муниципальной услуги.</w:t>
      </w:r>
    </w:p>
    <w:p w:rsidR="00A60B55" w:rsidRDefault="00A60B55" w:rsidP="00A60B55">
      <w:pPr>
        <w:jc w:val="both"/>
      </w:pPr>
      <w:r>
        <w:tab/>
        <w:t>Общий срок предоставления муниципальной услуги составляет:</w:t>
      </w:r>
    </w:p>
    <w:p w:rsidR="00A60B55" w:rsidRDefault="00A60B55" w:rsidP="00A60B55">
      <w:pPr>
        <w:pStyle w:val="wikip"/>
        <w:spacing w:before="0" w:after="0"/>
        <w:ind w:right="0"/>
        <w:rPr>
          <w:rFonts w:ascii="Times New Roman" w:eastAsia="Times New Roman" w:hAnsi="Times New Roman"/>
          <w:color w:val="000000"/>
          <w:lang w:eastAsia="ru-RU"/>
        </w:rPr>
      </w:pPr>
      <w:r>
        <w:rPr>
          <w:rFonts w:ascii="Times New Roman" w:hAnsi="Times New Roman"/>
        </w:rPr>
        <w:t>60 календарных дней со дня поступления заявления об утверждении Схемы (в случае образования земельного участка или уточнении границ существующего земельного участка для его продажи или предоставления в аренду путем проведения аукциона);</w:t>
      </w:r>
    </w:p>
    <w:p w:rsidR="00A60B55" w:rsidRDefault="00A60B55" w:rsidP="00A60B55">
      <w:pPr>
        <w:spacing w:line="100" w:lineRule="atLeast"/>
        <w:jc w:val="both"/>
      </w:pPr>
      <w:r>
        <w:rPr>
          <w:color w:val="000000"/>
        </w:rPr>
        <w:t xml:space="preserve">30 календарных дней </w:t>
      </w:r>
      <w:r>
        <w:t xml:space="preserve">со дня поступления заявления об утверждении Схемы (в остальных случаях); </w:t>
      </w:r>
    </w:p>
    <w:p w:rsidR="00A60B55" w:rsidRDefault="00A60B55" w:rsidP="00A60B55">
      <w:pPr>
        <w:ind w:firstLine="709"/>
        <w:jc w:val="both"/>
      </w:pPr>
      <w:r>
        <w:t>Услуга предоставляется бесплатно.</w:t>
      </w:r>
    </w:p>
    <w:p w:rsidR="00A60B55" w:rsidRDefault="00A60B55" w:rsidP="00A60B55">
      <w:pPr>
        <w:ind w:firstLine="709"/>
        <w:jc w:val="both"/>
      </w:pPr>
      <w:r>
        <w:t xml:space="preserve">2.5. Полномочия по предоставлению муниципальной услуги «Утверждение схемы расположения земельного участка на кадастровом плане территории» осуществляется в соответствии со следующими нормативными актами: </w:t>
      </w:r>
    </w:p>
    <w:p w:rsidR="00A60B55" w:rsidRDefault="00A60B55" w:rsidP="00A60B55">
      <w:pPr>
        <w:pStyle w:val="wikip"/>
        <w:spacing w:before="0" w:after="0"/>
        <w:ind w:right="0" w:firstLine="709"/>
        <w:jc w:val="left"/>
        <w:rPr>
          <w:rFonts w:ascii="Times New Roman" w:hAnsi="Times New Roman"/>
        </w:rPr>
      </w:pPr>
      <w:r>
        <w:rPr>
          <w:rFonts w:ascii="Times New Roman" w:hAnsi="Times New Roman"/>
        </w:rPr>
        <w:t>-   Земельный кодекс Российской Федерации;</w:t>
      </w:r>
    </w:p>
    <w:p w:rsidR="00A60B55" w:rsidRDefault="00A60B55" w:rsidP="00A60B55">
      <w:pPr>
        <w:pStyle w:val="wikip"/>
        <w:spacing w:before="0" w:after="0"/>
        <w:ind w:right="0" w:firstLine="709"/>
        <w:jc w:val="left"/>
        <w:rPr>
          <w:rFonts w:ascii="Times New Roman" w:hAnsi="Times New Roman"/>
        </w:rPr>
      </w:pPr>
      <w:r>
        <w:rPr>
          <w:rFonts w:ascii="Times New Roman" w:hAnsi="Times New Roman"/>
        </w:rPr>
        <w:t>-   Градостроительный кодекс Российской Федерации;</w:t>
      </w:r>
    </w:p>
    <w:p w:rsidR="00A60B55" w:rsidRDefault="00A60B55" w:rsidP="00A60B55">
      <w:pPr>
        <w:pStyle w:val="wikip"/>
        <w:tabs>
          <w:tab w:val="left" w:pos="993"/>
        </w:tabs>
        <w:spacing w:before="0" w:after="0"/>
        <w:ind w:right="0" w:firstLine="709"/>
        <w:rPr>
          <w:rFonts w:ascii="Times New Roman" w:hAnsi="Times New Roman"/>
        </w:rPr>
      </w:pPr>
      <w:r>
        <w:rPr>
          <w:rFonts w:ascii="Times New Roman" w:hAnsi="Times New Roman"/>
        </w:rPr>
        <w:t>-</w:t>
      </w:r>
      <w:r>
        <w:rPr>
          <w:rFonts w:ascii="Times New Roman" w:hAnsi="Times New Roman"/>
        </w:rPr>
        <w:tab/>
        <w:t>Федеральный закон от 06.10.2003 №131-ФЗ «Об общих принципах организации местного самоуправления в Российской Федерации»;</w:t>
      </w:r>
    </w:p>
    <w:p w:rsidR="00A60B55" w:rsidRDefault="00A60B55" w:rsidP="00A60B55">
      <w:pPr>
        <w:pStyle w:val="wikip"/>
        <w:spacing w:before="0" w:after="0"/>
        <w:ind w:right="0" w:firstLine="709"/>
        <w:rPr>
          <w:rFonts w:ascii="Times New Roman" w:hAnsi="Times New Roman"/>
        </w:rPr>
      </w:pPr>
      <w:r>
        <w:rPr>
          <w:rFonts w:ascii="Times New Roman" w:hAnsi="Times New Roman"/>
        </w:rPr>
        <w:t>- Федеральный закон от 27.07.2010 №210-ФЗ «Об организации предоставления государственных и муниципальных услуг»;</w:t>
      </w:r>
    </w:p>
    <w:p w:rsidR="00A60B55" w:rsidRDefault="00A60B55" w:rsidP="00A60B55">
      <w:pPr>
        <w:pStyle w:val="wikip"/>
        <w:tabs>
          <w:tab w:val="left" w:pos="993"/>
        </w:tabs>
        <w:spacing w:before="0" w:after="0"/>
        <w:ind w:right="0" w:firstLine="709"/>
        <w:rPr>
          <w:rFonts w:ascii="Times New Roman" w:hAnsi="Times New Roman"/>
        </w:rPr>
      </w:pPr>
      <w:r>
        <w:rPr>
          <w:rFonts w:ascii="Times New Roman" w:hAnsi="Times New Roman"/>
        </w:rPr>
        <w:t>-</w:t>
      </w:r>
      <w:r>
        <w:rPr>
          <w:rFonts w:ascii="Times New Roman" w:hAnsi="Times New Roman"/>
        </w:rPr>
        <w:tab/>
        <w:t>Федеральный закон от 24.07.2007 №221-ФЗ «О государственном кадастре недвижимости»;</w:t>
      </w:r>
    </w:p>
    <w:p w:rsidR="00A60B55" w:rsidRDefault="00A60B55" w:rsidP="00A60B55">
      <w:pPr>
        <w:pStyle w:val="wikip"/>
        <w:spacing w:before="0" w:after="0"/>
        <w:ind w:right="0" w:firstLine="709"/>
        <w:rPr>
          <w:rFonts w:ascii="Times New Roman" w:hAnsi="Times New Roman"/>
        </w:rPr>
      </w:pPr>
      <w:r>
        <w:rPr>
          <w:rFonts w:ascii="Times New Roman" w:hAnsi="Times New Roman"/>
        </w:rPr>
        <w:t>-   Федеральный закон от 06.04.2011 № 63-ФЗ «Об электронной подписи»;</w:t>
      </w:r>
    </w:p>
    <w:p w:rsidR="00A60B55" w:rsidRDefault="00A60B55" w:rsidP="00A60B55">
      <w:pPr>
        <w:pStyle w:val="wikip"/>
        <w:spacing w:before="0" w:after="0"/>
        <w:ind w:right="0" w:firstLine="709"/>
        <w:rPr>
          <w:rFonts w:ascii="Times New Roman" w:hAnsi="Times New Roman"/>
        </w:rPr>
      </w:pPr>
      <w:r w:rsidRPr="00301D09">
        <w:rPr>
          <w:rFonts w:ascii="Times New Roman" w:hAnsi="Times New Roman"/>
        </w:rPr>
        <w:lastRenderedPageBreak/>
        <w:t>Федеральным законом от 02.05.2006 № 59-ФЗ «О порядке рассмотрения обращений граждан Российской Федерации»;</w:t>
      </w:r>
    </w:p>
    <w:p w:rsidR="00A60B55" w:rsidRDefault="00A60B55" w:rsidP="00A60B55">
      <w:pPr>
        <w:pStyle w:val="wikip"/>
        <w:tabs>
          <w:tab w:val="left" w:pos="993"/>
        </w:tabs>
        <w:spacing w:before="0" w:after="0"/>
        <w:ind w:right="0" w:firstLine="709"/>
        <w:rPr>
          <w:rFonts w:ascii="Times New Roman" w:hAnsi="Times New Roman"/>
        </w:rPr>
      </w:pPr>
      <w:r>
        <w:rPr>
          <w:rFonts w:ascii="Times New Roman" w:hAnsi="Times New Roman"/>
        </w:rPr>
        <w:t>-</w:t>
      </w:r>
      <w:r>
        <w:rPr>
          <w:rFonts w:ascii="Times New Roman" w:hAnsi="Times New Roman"/>
        </w:rPr>
        <w:tab/>
        <w:t>Постановление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A60B55" w:rsidRDefault="00A60B55" w:rsidP="00A60B55">
      <w:pPr>
        <w:pStyle w:val="wikip"/>
        <w:tabs>
          <w:tab w:val="left" w:pos="993"/>
        </w:tabs>
        <w:spacing w:before="0" w:after="0"/>
        <w:ind w:right="0" w:firstLine="709"/>
        <w:rPr>
          <w:rFonts w:ascii="Times New Roman" w:hAnsi="Times New Roman"/>
        </w:rPr>
      </w:pPr>
      <w:r>
        <w:rPr>
          <w:rFonts w:ascii="Times New Roman" w:hAnsi="Times New Roman"/>
        </w:rPr>
        <w:t>-</w:t>
      </w:r>
      <w:r>
        <w:rPr>
          <w:rFonts w:ascii="Times New Roman" w:hAnsi="Times New Roman"/>
        </w:rPr>
        <w:tab/>
        <w:t>Приказ Минэкономразвития России от 27.11.2014 N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A60B55" w:rsidRDefault="00A60B55" w:rsidP="00A60B55">
      <w:pPr>
        <w:autoSpaceDE w:val="0"/>
        <w:autoSpaceDN w:val="0"/>
        <w:adjustRightInd w:val="0"/>
        <w:ind w:firstLine="709"/>
        <w:jc w:val="both"/>
      </w:pPr>
      <w:r>
        <w:t>- 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A60B55" w:rsidRPr="007E2113" w:rsidRDefault="00A60B55" w:rsidP="00A60B55">
      <w:pPr>
        <w:pStyle w:val="wikip"/>
        <w:spacing w:before="0" w:after="0"/>
        <w:ind w:right="0"/>
        <w:rPr>
          <w:rFonts w:ascii="Times New Roman" w:hAnsi="Times New Roman"/>
        </w:rPr>
      </w:pPr>
      <w:r w:rsidRPr="007E2113">
        <w:rPr>
          <w:rFonts w:ascii="Times New Roman" w:hAnsi="Times New Roman"/>
        </w:rPr>
        <w:tab/>
        <w:t xml:space="preserve">- </w:t>
      </w:r>
      <w:r>
        <w:rPr>
          <w:rFonts w:ascii="Times New Roman" w:hAnsi="Times New Roman"/>
        </w:rPr>
        <w:t>Устав Муниципального образования Светлогорский сельсовет;</w:t>
      </w:r>
    </w:p>
    <w:p w:rsidR="00A60B55" w:rsidRPr="00DA5184" w:rsidRDefault="00A60B55" w:rsidP="00A60B55">
      <w:pPr>
        <w:pStyle w:val="wikip"/>
        <w:spacing w:before="0" w:after="0"/>
        <w:ind w:right="0" w:firstLine="709"/>
        <w:rPr>
          <w:rFonts w:ascii="Times New Roman" w:eastAsia="Times New Roman" w:hAnsi="Times New Roman"/>
          <w:lang w:eastAsia="ru-RU"/>
        </w:rPr>
      </w:pPr>
      <w:r w:rsidRPr="00DA5184">
        <w:rPr>
          <w:rFonts w:ascii="Times New Roman" w:hAnsi="Times New Roman"/>
        </w:rPr>
        <w:t xml:space="preserve">- Правила землепользования и застройки </w:t>
      </w:r>
      <w:r>
        <w:rPr>
          <w:rFonts w:ascii="Times New Roman" w:eastAsia="Times New Roman" w:hAnsi="Times New Roman"/>
          <w:lang w:eastAsia="ru-RU"/>
        </w:rPr>
        <w:t>поселка Светлогорск</w:t>
      </w:r>
      <w:r w:rsidRPr="00DA5184">
        <w:rPr>
          <w:rFonts w:ascii="Times New Roman" w:eastAsia="Times New Roman" w:hAnsi="Times New Roman"/>
          <w:lang w:eastAsia="ru-RU"/>
        </w:rPr>
        <w:t>,</w:t>
      </w:r>
      <w:r w:rsidRPr="00DA5184">
        <w:rPr>
          <w:rFonts w:ascii="Times New Roman" w:hAnsi="Times New Roman"/>
        </w:rPr>
        <w:t xml:space="preserve"> утвержденные Решением </w:t>
      </w:r>
      <w:r>
        <w:rPr>
          <w:rFonts w:ascii="Times New Roman" w:hAnsi="Times New Roman"/>
        </w:rPr>
        <w:t xml:space="preserve">Светлогорского поселкового </w:t>
      </w:r>
      <w:r w:rsidRPr="00DA5184">
        <w:rPr>
          <w:rFonts w:ascii="Times New Roman" w:hAnsi="Times New Roman"/>
        </w:rPr>
        <w:t xml:space="preserve">Совета депутатов от </w:t>
      </w:r>
      <w:r>
        <w:rPr>
          <w:rFonts w:ascii="Times New Roman" w:hAnsi="Times New Roman"/>
        </w:rPr>
        <w:t>21</w:t>
      </w:r>
      <w:r w:rsidRPr="00DA5184">
        <w:rPr>
          <w:rFonts w:ascii="Times New Roman" w:hAnsi="Times New Roman"/>
        </w:rPr>
        <w:t>.0</w:t>
      </w:r>
      <w:r>
        <w:rPr>
          <w:rFonts w:ascii="Times New Roman" w:hAnsi="Times New Roman"/>
        </w:rPr>
        <w:t>1</w:t>
      </w:r>
      <w:r w:rsidRPr="00DA5184">
        <w:rPr>
          <w:rFonts w:ascii="Times New Roman" w:hAnsi="Times New Roman"/>
        </w:rPr>
        <w:t xml:space="preserve">.2013 </w:t>
      </w:r>
      <w:r w:rsidR="001C2064">
        <w:rPr>
          <w:rFonts w:ascii="Times New Roman" w:hAnsi="Times New Roman"/>
        </w:rPr>
        <w:t xml:space="preserve">г. </w:t>
      </w:r>
      <w:r w:rsidRPr="00DA5184">
        <w:rPr>
          <w:rFonts w:ascii="Times New Roman" w:hAnsi="Times New Roman"/>
        </w:rPr>
        <w:t>№25-</w:t>
      </w:r>
      <w:r>
        <w:rPr>
          <w:rFonts w:ascii="Times New Roman" w:hAnsi="Times New Roman"/>
        </w:rPr>
        <w:t>103</w:t>
      </w:r>
      <w:r w:rsidRPr="00DA5184">
        <w:rPr>
          <w:rFonts w:ascii="Times New Roman" w:hAnsi="Times New Roman"/>
        </w:rPr>
        <w:t>.</w:t>
      </w:r>
    </w:p>
    <w:p w:rsidR="00A60B55" w:rsidRDefault="00A60B55" w:rsidP="00A60B55">
      <w:pPr>
        <w:ind w:firstLine="709"/>
        <w:jc w:val="both"/>
      </w:pPr>
      <w:r>
        <w:t xml:space="preserve">2.6. Для получения муниципальной услуги Заявителем подается </w:t>
      </w:r>
      <w:r w:rsidRPr="00CB0682">
        <w:t>заявление</w:t>
      </w:r>
      <w:r>
        <w:t xml:space="preserve"> об утверждении схемы расположения земельного участка на кадастровом плане территории (Приложение № 1 к настоящему Регламенту).</w:t>
      </w:r>
    </w:p>
    <w:p w:rsidR="00A60B55" w:rsidRDefault="00A60B55" w:rsidP="00A60B55">
      <w:pPr>
        <w:pStyle w:val="wikip"/>
        <w:spacing w:before="0" w:after="0"/>
        <w:ind w:right="0" w:firstLine="709"/>
        <w:rPr>
          <w:rFonts w:ascii="Times New Roman" w:hAnsi="Times New Roman"/>
        </w:rPr>
      </w:pPr>
      <w:r>
        <w:rPr>
          <w:rFonts w:ascii="Times New Roman" w:hAnsi="Times New Roman"/>
        </w:rPr>
        <w:t>2.6.1. В заявлении указываются:</w:t>
      </w:r>
    </w:p>
    <w:p w:rsidR="00A60B55" w:rsidRDefault="00A60B55" w:rsidP="00A60B55">
      <w:pPr>
        <w:pStyle w:val="wikip"/>
        <w:spacing w:before="0" w:after="0"/>
        <w:ind w:right="0"/>
        <w:rPr>
          <w:rFonts w:ascii="Times New Roman" w:hAnsi="Times New Roman"/>
        </w:rPr>
      </w:pPr>
      <w:r>
        <w:rPr>
          <w:rFonts w:ascii="Times New Roman" w:hAnsi="Times New Roman"/>
        </w:rPr>
        <w:tab/>
        <w:t>1) фамилия, имя и (при наличии) отчество, место жительства Заявителя, реквизиты документа, удостоверяющего личность Заявителя, контактный телефон (для физического лица - гражданина Российской Федерации, иностранного гражданина);</w:t>
      </w:r>
    </w:p>
    <w:p w:rsidR="00A60B55" w:rsidRDefault="00A60B55" w:rsidP="00A60B55">
      <w:pPr>
        <w:jc w:val="both"/>
      </w:pPr>
      <w:r>
        <w:tab/>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A60B55" w:rsidRDefault="00A60B55" w:rsidP="00A60B55">
      <w:pPr>
        <w:jc w:val="both"/>
      </w:pPr>
      <w:r>
        <w:tab/>
        <w:t>3) кадастровый номер земельного участка или земельных участков, из которого (которых) производится образование земельного участка;</w:t>
      </w:r>
    </w:p>
    <w:p w:rsidR="00A60B55" w:rsidRDefault="00A60B55" w:rsidP="00A60B55">
      <w:pPr>
        <w:pStyle w:val="wikip"/>
        <w:spacing w:before="0" w:after="0"/>
        <w:ind w:right="0"/>
        <w:rPr>
          <w:rFonts w:ascii="Times New Roman" w:hAnsi="Times New Roman"/>
        </w:rPr>
      </w:pPr>
      <w:r>
        <w:rPr>
          <w:rFonts w:ascii="Times New Roman" w:hAnsi="Times New Roman"/>
        </w:rPr>
        <w:tab/>
        <w:t>4) площадь образуемого земельного участка (земельных участков);</w:t>
      </w:r>
    </w:p>
    <w:p w:rsidR="00A60B55" w:rsidRDefault="00A60B55" w:rsidP="00A60B55">
      <w:pPr>
        <w:pStyle w:val="wikip"/>
        <w:spacing w:before="0" w:after="0"/>
        <w:ind w:right="0"/>
        <w:rPr>
          <w:rFonts w:ascii="Times New Roman" w:hAnsi="Times New Roman"/>
          <w:color w:val="00FF00"/>
        </w:rPr>
      </w:pPr>
      <w:r>
        <w:rPr>
          <w:rFonts w:ascii="Times New Roman" w:hAnsi="Times New Roman"/>
        </w:rPr>
        <w:tab/>
        <w:t>5) вид разрешенного использования земельного участка (земельных участков);</w:t>
      </w:r>
    </w:p>
    <w:p w:rsidR="00A60B55" w:rsidRDefault="00A60B55" w:rsidP="00A60B55">
      <w:pPr>
        <w:pStyle w:val="wikip"/>
        <w:spacing w:before="0" w:after="0"/>
        <w:ind w:right="0"/>
        <w:rPr>
          <w:rFonts w:ascii="Times New Roman" w:hAnsi="Times New Roman"/>
          <w:color w:val="000000"/>
        </w:rPr>
      </w:pPr>
      <w:r>
        <w:rPr>
          <w:rFonts w:ascii="Times New Roman" w:hAnsi="Times New Roman"/>
          <w:color w:val="00FF00"/>
        </w:rPr>
        <w:tab/>
      </w:r>
      <w:r>
        <w:rPr>
          <w:rFonts w:ascii="Times New Roman" w:hAnsi="Times New Roman"/>
          <w:color w:val="000000"/>
        </w:rPr>
        <w:t>6) цель образования земельного участка (земельных участков);</w:t>
      </w:r>
    </w:p>
    <w:p w:rsidR="00A60B55" w:rsidRDefault="00A60B55" w:rsidP="00A60B55">
      <w:pPr>
        <w:pStyle w:val="wikip"/>
        <w:spacing w:before="0" w:after="0"/>
        <w:ind w:right="0"/>
        <w:rPr>
          <w:rFonts w:ascii="Times New Roman" w:hAnsi="Times New Roman"/>
        </w:rPr>
      </w:pPr>
      <w:r>
        <w:rPr>
          <w:rFonts w:ascii="Times New Roman" w:hAnsi="Times New Roman"/>
          <w:color w:val="000000"/>
        </w:rPr>
        <w:tab/>
        <w:t xml:space="preserve">7) адрес земельного участка или при отсутствии адреса иное описание местоположения земельного участка, которое должно содержать сведения, позволяющие определить ориентировочные границы образуемого земельного участка на местности; </w:t>
      </w:r>
    </w:p>
    <w:p w:rsidR="00A60B55" w:rsidRDefault="00A60B55" w:rsidP="00A60B55">
      <w:pPr>
        <w:pStyle w:val="wikip"/>
        <w:spacing w:before="0" w:after="0"/>
        <w:ind w:right="0"/>
        <w:rPr>
          <w:rFonts w:ascii="Times New Roman" w:hAnsi="Times New Roman"/>
        </w:rPr>
      </w:pPr>
      <w:r>
        <w:rPr>
          <w:rFonts w:ascii="Times New Roman" w:hAnsi="Times New Roman"/>
        </w:rPr>
        <w:tab/>
        <w:t>8) контактные телефоны, почтовый адрес и (или) адрес электронной почты для связи с заявителем.</w:t>
      </w:r>
    </w:p>
    <w:p w:rsidR="00A60B55" w:rsidRDefault="00A60B55" w:rsidP="00A60B55">
      <w:pPr>
        <w:pStyle w:val="wikip"/>
        <w:spacing w:before="0" w:after="0"/>
        <w:ind w:right="0"/>
        <w:rPr>
          <w:rFonts w:ascii="Times New Roman" w:eastAsia="Times New Roman" w:hAnsi="Times New Roman"/>
        </w:rPr>
      </w:pPr>
      <w:r>
        <w:rPr>
          <w:rFonts w:ascii="Times New Roman" w:hAnsi="Times New Roman"/>
        </w:rPr>
        <w:tab/>
        <w:t>2.6.2. К заявлению прилагаются:</w:t>
      </w:r>
    </w:p>
    <w:p w:rsidR="00A60B55" w:rsidRDefault="00A60B55" w:rsidP="00A60B55">
      <w:pPr>
        <w:numPr>
          <w:ilvl w:val="0"/>
          <w:numId w:val="1"/>
        </w:numPr>
        <w:tabs>
          <w:tab w:val="clear" w:pos="568"/>
          <w:tab w:val="num" w:pos="851"/>
        </w:tabs>
        <w:suppressAutoHyphens/>
        <w:spacing w:line="276" w:lineRule="auto"/>
        <w:ind w:firstLine="567"/>
        <w:jc w:val="both"/>
      </w:pPr>
      <w:r>
        <w:t xml:space="preserve"> копия документа, удостоверяющего личность Заявителя или его уполномоченного представителя;</w:t>
      </w:r>
    </w:p>
    <w:p w:rsidR="00A60B55" w:rsidRDefault="00A60B55" w:rsidP="00A60B55">
      <w:pPr>
        <w:numPr>
          <w:ilvl w:val="0"/>
          <w:numId w:val="1"/>
        </w:numPr>
        <w:tabs>
          <w:tab w:val="clear" w:pos="568"/>
          <w:tab w:val="num" w:pos="851"/>
        </w:tabs>
        <w:suppressAutoHyphens/>
        <w:spacing w:line="276" w:lineRule="auto"/>
        <w:ind w:firstLine="567"/>
        <w:jc w:val="both"/>
      </w:pPr>
      <w:r>
        <w:t xml:space="preserve"> документ, подтверждающий права (полномочия) уполномоченного представителя в случае, если с заявлением обращается представитель Заявителя;</w:t>
      </w:r>
    </w:p>
    <w:p w:rsidR="00A60B55" w:rsidRDefault="00A60B55" w:rsidP="00A60B55">
      <w:pPr>
        <w:numPr>
          <w:ilvl w:val="0"/>
          <w:numId w:val="1"/>
        </w:numPr>
        <w:tabs>
          <w:tab w:val="clear" w:pos="568"/>
          <w:tab w:val="num" w:pos="851"/>
        </w:tabs>
        <w:suppressAutoHyphens/>
        <w:spacing w:line="276" w:lineRule="auto"/>
        <w:ind w:firstLine="567"/>
        <w:jc w:val="both"/>
      </w:pPr>
      <w:r>
        <w:t xml:space="preserve"> заверенный перевод на русский язык документов:</w:t>
      </w:r>
    </w:p>
    <w:p w:rsidR="00A60B55" w:rsidRDefault="00A60B55" w:rsidP="00A60B55">
      <w:pPr>
        <w:tabs>
          <w:tab w:val="num" w:pos="851"/>
        </w:tabs>
        <w:ind w:left="709"/>
        <w:jc w:val="both"/>
      </w:pPr>
      <w:r>
        <w:lastRenderedPageBreak/>
        <w:t xml:space="preserve">- </w:t>
      </w:r>
      <w:r w:rsidRPr="001D585A">
        <w:t>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60B55" w:rsidRPr="001D585A" w:rsidRDefault="00A60B55" w:rsidP="00A60B55">
      <w:pPr>
        <w:tabs>
          <w:tab w:val="num" w:pos="851"/>
        </w:tabs>
        <w:ind w:left="709"/>
        <w:jc w:val="both"/>
      </w:pPr>
      <w:r>
        <w:t xml:space="preserve">- </w:t>
      </w:r>
      <w:r w:rsidRPr="001D585A">
        <w:t>удостоверяющих личность Заявителя, в случае, если заявителем является иностранное физическое лицо;</w:t>
      </w:r>
    </w:p>
    <w:p w:rsidR="00A60B55" w:rsidRDefault="00A60B55" w:rsidP="00A60B55">
      <w:pPr>
        <w:numPr>
          <w:ilvl w:val="0"/>
          <w:numId w:val="1"/>
        </w:numPr>
        <w:tabs>
          <w:tab w:val="clear" w:pos="568"/>
          <w:tab w:val="num" w:pos="851"/>
        </w:tabs>
        <w:suppressAutoHyphens/>
        <w:spacing w:line="276" w:lineRule="auto"/>
        <w:ind w:firstLine="567"/>
        <w:jc w:val="both"/>
      </w:pPr>
      <w:r>
        <w:t xml:space="preserve"> схема расположения земельного участка (земельных участков) на кадастровом плане территории;</w:t>
      </w:r>
    </w:p>
    <w:p w:rsidR="00A60B55" w:rsidRDefault="00A60B55" w:rsidP="00A60B55">
      <w:pPr>
        <w:numPr>
          <w:ilvl w:val="0"/>
          <w:numId w:val="1"/>
        </w:numPr>
        <w:tabs>
          <w:tab w:val="clear" w:pos="568"/>
          <w:tab w:val="num" w:pos="851"/>
        </w:tabs>
        <w:suppressAutoHyphens/>
        <w:spacing w:line="276" w:lineRule="auto"/>
        <w:ind w:firstLine="567"/>
        <w:jc w:val="both"/>
      </w:pPr>
      <w:r>
        <w:t xml:space="preserve"> копии правоустанавливающих или </w:t>
      </w:r>
      <w:r w:rsidR="009B1BCF">
        <w:t>право удостоверяющих</w:t>
      </w:r>
      <w:r>
        <w:t xml:space="preserve"> документов на земельный участок (земельные участки),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 (далее – ЕГРП);</w:t>
      </w:r>
    </w:p>
    <w:p w:rsidR="00A60B55" w:rsidRDefault="00A60B55" w:rsidP="00A60B55">
      <w:pPr>
        <w:numPr>
          <w:ilvl w:val="0"/>
          <w:numId w:val="1"/>
        </w:numPr>
        <w:tabs>
          <w:tab w:val="clear" w:pos="568"/>
          <w:tab w:val="num" w:pos="851"/>
        </w:tabs>
        <w:suppressAutoHyphens/>
        <w:spacing w:line="276" w:lineRule="auto"/>
        <w:ind w:firstLine="567"/>
        <w:jc w:val="both"/>
      </w:pPr>
      <w:r>
        <w:t xml:space="preserve"> копии правоустанавливающих или </w:t>
      </w:r>
      <w:r w:rsidR="009B1BCF">
        <w:t>право удостоверяющих</w:t>
      </w:r>
      <w:r>
        <w:t xml:space="preserve"> документов на здание, сооружение, принадлежащие заявителю, в случае, если право собственности не зарегистрировано в ЕГРП (при наличии зданий, сооружений на земельном участке);</w:t>
      </w:r>
    </w:p>
    <w:p w:rsidR="00A60B55" w:rsidRDefault="00A60B55" w:rsidP="00A60B55">
      <w:pPr>
        <w:numPr>
          <w:ilvl w:val="0"/>
          <w:numId w:val="1"/>
        </w:numPr>
        <w:tabs>
          <w:tab w:val="clear" w:pos="568"/>
          <w:tab w:val="num" w:pos="851"/>
        </w:tabs>
        <w:suppressAutoHyphens/>
        <w:spacing w:line="276" w:lineRule="auto"/>
        <w:ind w:firstLine="567"/>
        <w:jc w:val="both"/>
      </w:pPr>
      <w:r>
        <w:t xml:space="preserve"> иные документы, подтверждающие права на земельный участок.</w:t>
      </w:r>
    </w:p>
    <w:p w:rsidR="00A60B55" w:rsidRDefault="00A60B55" w:rsidP="00A60B55">
      <w:pPr>
        <w:ind w:left="1068" w:hanging="359"/>
        <w:jc w:val="both"/>
      </w:pPr>
      <w:r>
        <w:t>2.6.3. К заявлению могут быть приложены:</w:t>
      </w:r>
    </w:p>
    <w:p w:rsidR="00A60B55" w:rsidRDefault="00A60B55" w:rsidP="00A60B55">
      <w:pPr>
        <w:numPr>
          <w:ilvl w:val="0"/>
          <w:numId w:val="10"/>
        </w:numPr>
        <w:tabs>
          <w:tab w:val="left" w:pos="516"/>
          <w:tab w:val="left" w:pos="851"/>
        </w:tabs>
        <w:suppressAutoHyphens/>
        <w:spacing w:line="276" w:lineRule="auto"/>
        <w:ind w:left="0" w:firstLine="567"/>
        <w:jc w:val="both"/>
      </w:pPr>
      <w:r>
        <w:t xml:space="preserve"> 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w:t>
      </w:r>
    </w:p>
    <w:p w:rsidR="00A60B55" w:rsidRPr="00A60B55" w:rsidRDefault="00A60B55" w:rsidP="00A60B55">
      <w:pPr>
        <w:numPr>
          <w:ilvl w:val="0"/>
          <w:numId w:val="10"/>
        </w:numPr>
        <w:tabs>
          <w:tab w:val="left" w:pos="516"/>
          <w:tab w:val="left" w:pos="851"/>
        </w:tabs>
        <w:suppressAutoHyphens/>
        <w:spacing w:line="276" w:lineRule="auto"/>
        <w:ind w:left="0" w:firstLine="567"/>
        <w:jc w:val="both"/>
      </w:pPr>
      <w:r w:rsidRPr="00A60B55">
        <w:t>кадастров</w:t>
      </w:r>
      <w:r>
        <w:t xml:space="preserve">ая выписка о земельном участке </w:t>
      </w:r>
      <w:r w:rsidRPr="00A60B55">
        <w:t>или кадастровый паспорт земельного участка, кадастровый план территории;</w:t>
      </w:r>
    </w:p>
    <w:p w:rsidR="00A60B55" w:rsidRDefault="00A60B55" w:rsidP="00A60B55">
      <w:pPr>
        <w:pStyle w:val="ConsPlusNormal"/>
        <w:numPr>
          <w:ilvl w:val="0"/>
          <w:numId w:val="10"/>
        </w:numPr>
        <w:tabs>
          <w:tab w:val="left" w:pos="851"/>
          <w:tab w:val="left" w:pos="993"/>
        </w:tabs>
        <w:suppressAutoHyphens/>
        <w:autoSpaceDN/>
        <w:adjustRightInd/>
        <w:ind w:left="0" w:firstLine="567"/>
        <w:jc w:val="both"/>
        <w:rPr>
          <w:rFonts w:ascii="Times New Roman" w:hAnsi="Times New Roman" w:cs="Times New Roman"/>
          <w:sz w:val="24"/>
          <w:szCs w:val="24"/>
        </w:rPr>
      </w:pPr>
      <w:r>
        <w:rPr>
          <w:rFonts w:ascii="Times New Roman" w:hAnsi="Times New Roman" w:cs="Times New Roman"/>
          <w:sz w:val="24"/>
          <w:szCs w:val="24"/>
        </w:rPr>
        <w:t>выписка из ЕГРП о правах на земельный участок;</w:t>
      </w:r>
    </w:p>
    <w:p w:rsidR="00A60B55" w:rsidRDefault="00A60B55" w:rsidP="00A60B55">
      <w:pPr>
        <w:pStyle w:val="ConsPlusNormal"/>
        <w:numPr>
          <w:ilvl w:val="0"/>
          <w:numId w:val="10"/>
        </w:numPr>
        <w:tabs>
          <w:tab w:val="left" w:pos="851"/>
          <w:tab w:val="left" w:pos="993"/>
        </w:tabs>
        <w:suppressAutoHyphens/>
        <w:autoSpaceDN/>
        <w:adjustRightInd/>
        <w:ind w:left="0" w:firstLine="567"/>
        <w:jc w:val="both"/>
        <w:rPr>
          <w:rFonts w:ascii="Times New Roman" w:hAnsi="Times New Roman" w:cs="Times New Roman"/>
          <w:sz w:val="24"/>
          <w:szCs w:val="24"/>
        </w:rPr>
      </w:pPr>
      <w:bookmarkStart w:id="2" w:name="Par1191"/>
      <w:bookmarkEnd w:id="2"/>
      <w:r>
        <w:rPr>
          <w:rFonts w:ascii="Times New Roman" w:hAnsi="Times New Roman" w:cs="Times New Roman"/>
          <w:sz w:val="24"/>
          <w:szCs w:val="24"/>
        </w:rPr>
        <w:t>уведомление об отсутствии в ЕГРП запрашиваемых сведений о зарегистрированных правах на указанный земельный участок;</w:t>
      </w:r>
    </w:p>
    <w:p w:rsidR="00A60B55" w:rsidRDefault="00A60B55" w:rsidP="00A60B55">
      <w:pPr>
        <w:pStyle w:val="ConsPlusNormal"/>
        <w:numPr>
          <w:ilvl w:val="0"/>
          <w:numId w:val="10"/>
        </w:numPr>
        <w:tabs>
          <w:tab w:val="left" w:pos="851"/>
          <w:tab w:val="left" w:pos="993"/>
        </w:tabs>
        <w:suppressAutoHyphens/>
        <w:autoSpaceDN/>
        <w:adjustRightInd/>
        <w:ind w:left="0" w:firstLine="567"/>
        <w:jc w:val="both"/>
        <w:rPr>
          <w:rFonts w:ascii="Times New Roman" w:hAnsi="Times New Roman" w:cs="Times New Roman"/>
          <w:sz w:val="24"/>
          <w:szCs w:val="24"/>
        </w:rPr>
      </w:pPr>
      <w:bookmarkStart w:id="3" w:name="Par1201"/>
      <w:bookmarkEnd w:id="3"/>
      <w:r>
        <w:rPr>
          <w:rFonts w:ascii="Times New Roman" w:hAnsi="Times New Roman" w:cs="Times New Roman"/>
          <w:sz w:val="24"/>
          <w:szCs w:val="24"/>
        </w:rPr>
        <w:t>документ о правах на здание, сооружение, находящихся на земельном участке;</w:t>
      </w:r>
    </w:p>
    <w:p w:rsidR="00A60B55" w:rsidRDefault="00A60B55" w:rsidP="00A60B55">
      <w:pPr>
        <w:pStyle w:val="ConsPlusNormal"/>
        <w:numPr>
          <w:ilvl w:val="0"/>
          <w:numId w:val="10"/>
        </w:numPr>
        <w:tabs>
          <w:tab w:val="left" w:pos="851"/>
          <w:tab w:val="left" w:pos="993"/>
        </w:tabs>
        <w:suppressAutoHyphens/>
        <w:autoSpaceDN/>
        <w:adjustRightInd/>
        <w:ind w:left="0" w:firstLine="567"/>
        <w:jc w:val="both"/>
        <w:rPr>
          <w:rFonts w:ascii="Times New Roman" w:hAnsi="Times New Roman" w:cs="Times New Roman"/>
          <w:sz w:val="24"/>
          <w:szCs w:val="24"/>
        </w:rPr>
      </w:pPr>
      <w:r>
        <w:rPr>
          <w:rFonts w:ascii="Times New Roman" w:hAnsi="Times New Roman" w:cs="Times New Roman"/>
          <w:sz w:val="24"/>
          <w:szCs w:val="24"/>
        </w:rPr>
        <w:t>выписка из ЕГРП о правах на здание, сооружение, находящихся на земельном участке;</w:t>
      </w:r>
    </w:p>
    <w:p w:rsidR="00A60B55" w:rsidRDefault="00A60B55" w:rsidP="00A60B55">
      <w:pPr>
        <w:pStyle w:val="ConsPlusNormal"/>
        <w:numPr>
          <w:ilvl w:val="0"/>
          <w:numId w:val="10"/>
        </w:numPr>
        <w:tabs>
          <w:tab w:val="left" w:pos="851"/>
          <w:tab w:val="left" w:pos="993"/>
        </w:tabs>
        <w:suppressAutoHyphens/>
        <w:autoSpaceDN/>
        <w:adjustRightInd/>
        <w:ind w:left="0" w:firstLine="567"/>
        <w:jc w:val="both"/>
        <w:rPr>
          <w:rFonts w:ascii="Times New Roman" w:hAnsi="Times New Roman" w:cs="Times New Roman"/>
          <w:sz w:val="24"/>
          <w:szCs w:val="24"/>
        </w:rPr>
      </w:pPr>
      <w:bookmarkStart w:id="4" w:name="Par1161"/>
      <w:bookmarkEnd w:id="4"/>
      <w:r>
        <w:rPr>
          <w:rFonts w:ascii="Times New Roman" w:hAnsi="Times New Roman" w:cs="Times New Roman"/>
          <w:sz w:val="24"/>
          <w:szCs w:val="24"/>
        </w:rPr>
        <w:t>уведомление об отсутствии в ЕГРП запрашиваемых сведений о зарегистрированных правах на указанные здания, сооружения</w:t>
      </w:r>
      <w:bookmarkStart w:id="5" w:name="Par1171"/>
      <w:bookmarkEnd w:id="5"/>
      <w:r>
        <w:rPr>
          <w:rFonts w:ascii="Times New Roman" w:hAnsi="Times New Roman" w:cs="Times New Roman"/>
          <w:sz w:val="24"/>
          <w:szCs w:val="24"/>
        </w:rPr>
        <w:t>.</w:t>
      </w:r>
    </w:p>
    <w:p w:rsidR="00A60B55" w:rsidRDefault="00A60B55" w:rsidP="00A60B55">
      <w:pPr>
        <w:pStyle w:val="wikip"/>
        <w:spacing w:before="0" w:after="0"/>
        <w:ind w:right="0" w:firstLine="708"/>
        <w:rPr>
          <w:rFonts w:ascii="Times New Roman" w:eastAsia="Times New Roman" w:hAnsi="Times New Roman"/>
          <w:lang w:eastAsia="ru-RU"/>
        </w:rPr>
      </w:pPr>
      <w:r>
        <w:rPr>
          <w:rFonts w:ascii="Times New Roman" w:hAnsi="Times New Roman"/>
        </w:rPr>
        <w:t>2.6.4. В случае если указанные в пункте 2.6.3 документы не представлены заявителем, такие документы запрашиваются Уполномоченным органом в порядке межведомственного информационного взаимодействия.</w:t>
      </w:r>
    </w:p>
    <w:p w:rsidR="00A60B55" w:rsidRDefault="00A60B55" w:rsidP="00A60B55">
      <w:pPr>
        <w:jc w:val="both"/>
      </w:pPr>
      <w:r>
        <w:t xml:space="preserve">          Запрещено требовать от Заявителя предоставление документов и информации или осуществление действий, представление или осуществление которых не предусмотрено настоящим Административным регламентом, а также нормативными правовыми актами, регулирующими отношения, возникающие в связи с предоставлением муниципальной услуги. </w:t>
      </w:r>
    </w:p>
    <w:p w:rsidR="00A60B55" w:rsidRDefault="00A60B55" w:rsidP="00A60B55">
      <w:pPr>
        <w:pStyle w:val="wikip"/>
        <w:spacing w:before="0" w:after="0"/>
        <w:ind w:right="0" w:firstLine="708"/>
        <w:rPr>
          <w:rFonts w:ascii="Times New Roman" w:hAnsi="Times New Roman"/>
        </w:rPr>
      </w:pPr>
      <w:r>
        <w:rPr>
          <w:rFonts w:ascii="Times New Roman" w:hAnsi="Times New Roman"/>
        </w:rPr>
        <w:t>2.7. При обращении на личном приеме в администрацию Светлогорского сельсовета вместе с копиями документов, предусмотренными пунктом 2.6 Регламента, Заявителем должны быть представлены их оригиналы для сличения.</w:t>
      </w:r>
    </w:p>
    <w:p w:rsidR="00A60B55" w:rsidRDefault="00A60B55" w:rsidP="00A60B55">
      <w:pPr>
        <w:pStyle w:val="wikip"/>
        <w:spacing w:before="0" w:after="0"/>
        <w:ind w:right="0" w:firstLine="708"/>
        <w:rPr>
          <w:rFonts w:ascii="Times New Roman" w:hAnsi="Times New Roman"/>
        </w:rPr>
      </w:pPr>
      <w:r>
        <w:rPr>
          <w:rFonts w:ascii="Times New Roman" w:hAnsi="Times New Roman"/>
        </w:rPr>
        <w:t>Верность копий документов, направленных почтовым отправлением, должна быть засвидетельствована в нотариальном порядке.</w:t>
      </w:r>
    </w:p>
    <w:p w:rsidR="00A60B55" w:rsidRDefault="00A60B55" w:rsidP="00A60B55">
      <w:pPr>
        <w:ind w:firstLine="720"/>
        <w:jc w:val="both"/>
      </w:pPr>
      <w:r>
        <w:t>Заявление и необходимые для получения муниципальной услуги документы, предусмотренные пунктом 2.6 настоящего Регламента, предоставленные Заявителем в электронном виде, удостоверяются электронной подписью:</w:t>
      </w:r>
    </w:p>
    <w:p w:rsidR="00A60B55" w:rsidRDefault="00A60B55" w:rsidP="00A60B55">
      <w:pPr>
        <w:numPr>
          <w:ilvl w:val="0"/>
          <w:numId w:val="11"/>
        </w:numPr>
        <w:tabs>
          <w:tab w:val="left" w:pos="851"/>
        </w:tabs>
        <w:suppressAutoHyphens/>
        <w:spacing w:line="276" w:lineRule="auto"/>
      </w:pPr>
      <w:r>
        <w:t>заявление удостоверяется простой электронной подписью Заявителя;</w:t>
      </w:r>
    </w:p>
    <w:p w:rsidR="00A60B55" w:rsidRPr="00AC0836" w:rsidRDefault="00A60B55" w:rsidP="00A60B55">
      <w:pPr>
        <w:numPr>
          <w:ilvl w:val="0"/>
          <w:numId w:val="11"/>
        </w:numPr>
        <w:tabs>
          <w:tab w:val="left" w:pos="851"/>
        </w:tabs>
        <w:suppressAutoHyphens/>
        <w:spacing w:line="276" w:lineRule="auto"/>
        <w:jc w:val="both"/>
      </w:pPr>
      <w:r>
        <w:t xml:space="preserve">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rsidR="00A60B55" w:rsidRPr="00AC0836" w:rsidRDefault="00A60B55" w:rsidP="00A60B55">
      <w:pPr>
        <w:numPr>
          <w:ilvl w:val="0"/>
          <w:numId w:val="11"/>
        </w:numPr>
        <w:tabs>
          <w:tab w:val="left" w:pos="851"/>
        </w:tabs>
        <w:suppressAutoHyphens/>
        <w:spacing w:line="276" w:lineRule="auto"/>
        <w:jc w:val="both"/>
      </w:pPr>
      <w:r>
        <w:lastRenderedPageBreak/>
        <w:t xml:space="preserve"> </w:t>
      </w:r>
      <w:r w:rsidRPr="00AC0836">
        <w:t>иные документы, прилагаемые к запросу в форме электронных образов бумажных документов (сканированных копий), удостоверяются электронной подписью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60B55" w:rsidRPr="009B1BCF" w:rsidRDefault="00A60B55" w:rsidP="00A60B55">
      <w:pPr>
        <w:jc w:val="both"/>
      </w:pPr>
      <w:r>
        <w:tab/>
        <w:t>2.8. Исчерпывающий перечень оснований для отказа в приеме документов, необходимых для предостав</w:t>
      </w:r>
      <w:r w:rsidR="009B1BCF">
        <w:t>ления муниципальной услуги:</w:t>
      </w:r>
    </w:p>
    <w:p w:rsidR="00A60B55" w:rsidRPr="00AC0836" w:rsidRDefault="00A60B55" w:rsidP="00A60B55">
      <w:pPr>
        <w:numPr>
          <w:ilvl w:val="0"/>
          <w:numId w:val="12"/>
        </w:numPr>
        <w:tabs>
          <w:tab w:val="left" w:pos="709"/>
          <w:tab w:val="left" w:pos="851"/>
        </w:tabs>
        <w:suppressAutoHyphens/>
        <w:spacing w:line="276" w:lineRule="auto"/>
        <w:ind w:right="11" w:firstLine="567"/>
        <w:jc w:val="both"/>
      </w:pPr>
      <w:r>
        <w:t>отсутствие одного или нескольких документов, необходимых для получения муниципальной услуги;</w:t>
      </w:r>
    </w:p>
    <w:p w:rsidR="00A60B55" w:rsidRPr="00AC0836" w:rsidRDefault="00A60B55" w:rsidP="00A60B55">
      <w:pPr>
        <w:numPr>
          <w:ilvl w:val="0"/>
          <w:numId w:val="12"/>
        </w:numPr>
        <w:tabs>
          <w:tab w:val="left" w:pos="709"/>
          <w:tab w:val="left" w:pos="851"/>
        </w:tabs>
        <w:suppressAutoHyphens/>
        <w:spacing w:line="276" w:lineRule="auto"/>
        <w:ind w:right="11" w:firstLine="567"/>
        <w:jc w:val="both"/>
      </w:pPr>
      <w:r w:rsidRPr="00AC0836">
        <w:t>отсутствие у Заявителя соответствующих полномочий на получение муниципальной услуги;</w:t>
      </w:r>
    </w:p>
    <w:p w:rsidR="00A60B55" w:rsidRPr="00AC0836" w:rsidRDefault="00A60B55" w:rsidP="00A60B55">
      <w:pPr>
        <w:numPr>
          <w:ilvl w:val="0"/>
          <w:numId w:val="12"/>
        </w:numPr>
        <w:tabs>
          <w:tab w:val="left" w:pos="709"/>
          <w:tab w:val="left" w:pos="851"/>
        </w:tabs>
        <w:suppressAutoHyphens/>
        <w:spacing w:line="276" w:lineRule="auto"/>
        <w:ind w:right="11" w:firstLine="567"/>
        <w:jc w:val="both"/>
      </w:pPr>
      <w:r w:rsidRPr="00AC0836">
        <w:t>представление заявителем документов, имеющих исправления, серьёзные повреждения, не позволяющие однозначно истолковать их содержание,  отсутствие обратного адреса, подписи, печати и т.п.</w:t>
      </w:r>
    </w:p>
    <w:p w:rsidR="00A60B55" w:rsidRDefault="00A60B55" w:rsidP="00A60B55">
      <w:pPr>
        <w:jc w:val="both"/>
      </w:pPr>
      <w:r>
        <w:tab/>
        <w:t>Не может быть отказано заявителю в приёме дополнительных документов при наличии пожелания их сдачи.</w:t>
      </w:r>
    </w:p>
    <w:p w:rsidR="00A60B55" w:rsidRDefault="00A60B55" w:rsidP="00A60B55">
      <w:pPr>
        <w:ind w:firstLine="709"/>
        <w:jc w:val="both"/>
      </w:pPr>
      <w:r>
        <w:t>2.9. Основаниями для отказа в предоставлении муниципальной услуги признаются:</w:t>
      </w:r>
    </w:p>
    <w:p w:rsidR="00A60B55" w:rsidRDefault="00A60B55" w:rsidP="00A60B55">
      <w:pPr>
        <w:ind w:firstLine="709"/>
        <w:jc w:val="both"/>
      </w:pPr>
      <w:r>
        <w:t xml:space="preserve">2.9.1. </w:t>
      </w:r>
      <w:r w:rsidRPr="00CB3C0F">
        <w:t>Основания для отказа в рассмотрение заявления заявител</w:t>
      </w:r>
      <w:r w:rsidRPr="00AC0836">
        <w:t>я:</w:t>
      </w:r>
    </w:p>
    <w:p w:rsidR="00A60B55" w:rsidRDefault="00A60B55" w:rsidP="00A60B55">
      <w:pPr>
        <w:numPr>
          <w:ilvl w:val="0"/>
          <w:numId w:val="13"/>
        </w:numPr>
        <w:tabs>
          <w:tab w:val="left" w:pos="993"/>
        </w:tabs>
        <w:suppressAutoHyphens/>
        <w:spacing w:line="276" w:lineRule="auto"/>
        <w:ind w:left="0" w:firstLine="709"/>
        <w:jc w:val="both"/>
      </w:pPr>
      <w:r>
        <w:t>заявление о предоставлении муниципальной услуги подписано лицом, полномочия которого документально не подтверждены (или не подписано уполномоченным лицом);</w:t>
      </w:r>
    </w:p>
    <w:p w:rsidR="00A60B55" w:rsidRDefault="00A60B55" w:rsidP="00A60B55">
      <w:pPr>
        <w:numPr>
          <w:ilvl w:val="0"/>
          <w:numId w:val="13"/>
        </w:numPr>
        <w:tabs>
          <w:tab w:val="left" w:pos="709"/>
          <w:tab w:val="left" w:pos="993"/>
        </w:tabs>
        <w:suppressAutoHyphens/>
        <w:spacing w:line="276" w:lineRule="auto"/>
        <w:ind w:left="0" w:firstLine="709"/>
        <w:jc w:val="both"/>
      </w:pPr>
      <w:r w:rsidRPr="00AC0836">
        <w:t>представлены не заверенные копии документов или представлены копии документов, которые должны быть представлены в подлиннике;</w:t>
      </w:r>
    </w:p>
    <w:p w:rsidR="00A60B55" w:rsidRDefault="00A60B55" w:rsidP="00A60B55">
      <w:pPr>
        <w:numPr>
          <w:ilvl w:val="0"/>
          <w:numId w:val="13"/>
        </w:numPr>
        <w:tabs>
          <w:tab w:val="left" w:pos="993"/>
        </w:tabs>
        <w:suppressAutoHyphens/>
        <w:spacing w:line="276" w:lineRule="auto"/>
        <w:ind w:left="0" w:firstLine="709"/>
        <w:jc w:val="both"/>
      </w:pPr>
      <w:r w:rsidRPr="00AC0836">
        <w:t>несоответствие вида электронной подписи, использованной Заявителем для удостоверения заявления и приложенных к нему документов в электронном виде, требованиям законодательства Российской Федерации;</w:t>
      </w:r>
    </w:p>
    <w:p w:rsidR="00A60B55" w:rsidRDefault="00A60B55" w:rsidP="00A60B55">
      <w:pPr>
        <w:numPr>
          <w:ilvl w:val="0"/>
          <w:numId w:val="13"/>
        </w:numPr>
        <w:tabs>
          <w:tab w:val="left" w:pos="993"/>
        </w:tabs>
        <w:suppressAutoHyphens/>
        <w:spacing w:line="276" w:lineRule="auto"/>
        <w:ind w:left="0" w:firstLine="709"/>
        <w:jc w:val="both"/>
      </w:pPr>
      <w:r w:rsidRPr="00AC0836">
        <w:t>документы имеют подчистки, приписки, наличие зачеркнутых слов, не расшифрованных сокращений, исправлений, за исключением исправлений, скрепленных печатью и заверенных подписью Заявителя или уполномоченного должностного лица;</w:t>
      </w:r>
    </w:p>
    <w:p w:rsidR="00A60B55" w:rsidRPr="00AC0836" w:rsidRDefault="00A60B55" w:rsidP="00A60B55">
      <w:pPr>
        <w:numPr>
          <w:ilvl w:val="0"/>
          <w:numId w:val="13"/>
        </w:numPr>
        <w:tabs>
          <w:tab w:val="left" w:pos="993"/>
        </w:tabs>
        <w:suppressAutoHyphens/>
        <w:spacing w:line="276" w:lineRule="auto"/>
        <w:ind w:left="0" w:firstLine="709"/>
        <w:jc w:val="both"/>
      </w:pPr>
      <w:r w:rsidRPr="00AC0836">
        <w:t>наличие противоречий в представленных документах и (или) документах, полученных в рамках межведомственного</w:t>
      </w:r>
      <w:r>
        <w:t xml:space="preserve"> информационного взаимодействия.</w:t>
      </w:r>
    </w:p>
    <w:p w:rsidR="00A60B55" w:rsidRDefault="00A60B55" w:rsidP="00A60B55">
      <w:pPr>
        <w:ind w:firstLine="567"/>
        <w:jc w:val="both"/>
      </w:pPr>
      <w:r>
        <w:tab/>
        <w:t xml:space="preserve">2.9.2. </w:t>
      </w:r>
      <w:r w:rsidRPr="00885556">
        <w:t>Основания для</w:t>
      </w:r>
      <w:r w:rsidRPr="00AC0836">
        <w:t xml:space="preserve"> </w:t>
      </w:r>
      <w:r w:rsidRPr="00885556">
        <w:t>отказа в принятии решения об утверждении схемы расположения земельного участка на кадастровом плане территории</w:t>
      </w:r>
      <w:r>
        <w:t>:</w:t>
      </w:r>
    </w:p>
    <w:p w:rsidR="00A60B55" w:rsidRDefault="00A60B55" w:rsidP="00E75BE0">
      <w:pPr>
        <w:numPr>
          <w:ilvl w:val="0"/>
          <w:numId w:val="14"/>
        </w:numPr>
        <w:tabs>
          <w:tab w:val="left" w:pos="851"/>
        </w:tabs>
        <w:suppressAutoHyphens/>
        <w:spacing w:line="276" w:lineRule="auto"/>
        <w:ind w:left="0" w:firstLine="567"/>
        <w:jc w:val="both"/>
      </w:pPr>
      <w:r>
        <w:t xml:space="preserve">несоответствие схемы расположения земельного участка ее форме, формату или требованиям к ее подготовке, которые установлены </w:t>
      </w:r>
      <w:r w:rsidRPr="0092010B">
        <w:t>в соответствии с п.12</w:t>
      </w:r>
      <w:r>
        <w:t xml:space="preserve"> </w:t>
      </w:r>
      <w:r w:rsidR="00524AA3" w:rsidRPr="00524AA3">
        <w:t>ст.11.</w:t>
      </w:r>
      <w:r w:rsidRPr="00524AA3">
        <w:t>10</w:t>
      </w:r>
      <w:r>
        <w:t xml:space="preserve"> Земельного кодекса РФ</w:t>
      </w:r>
      <w:r w:rsidR="009B1BCF">
        <w:t>;</w:t>
      </w:r>
    </w:p>
    <w:p w:rsidR="00A60B55" w:rsidRDefault="00A60B55" w:rsidP="00E75BE0">
      <w:pPr>
        <w:numPr>
          <w:ilvl w:val="0"/>
          <w:numId w:val="14"/>
        </w:numPr>
        <w:tabs>
          <w:tab w:val="left" w:pos="851"/>
        </w:tabs>
        <w:suppressAutoHyphens/>
        <w:spacing w:line="276" w:lineRule="auto"/>
        <w:ind w:left="0" w:firstLine="567"/>
        <w:jc w:val="both"/>
      </w:pPr>
      <w:r w:rsidRPr="00AC0836">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60B55" w:rsidRDefault="00A60B55" w:rsidP="00E75BE0">
      <w:pPr>
        <w:numPr>
          <w:ilvl w:val="0"/>
          <w:numId w:val="14"/>
        </w:numPr>
        <w:tabs>
          <w:tab w:val="left" w:pos="851"/>
        </w:tabs>
        <w:suppressAutoHyphens/>
        <w:spacing w:line="276" w:lineRule="auto"/>
        <w:ind w:left="0" w:firstLine="567"/>
        <w:jc w:val="both"/>
      </w:pPr>
      <w:r w:rsidRPr="00AC0836">
        <w:t xml:space="preserve">разработка схемы расположения земельного участка с нарушением предусмотренных </w:t>
      </w:r>
      <w:hyperlink r:id="rId9" w:history="1">
        <w:r w:rsidRPr="00AC0836">
          <w:rPr>
            <w:rStyle w:val="a3"/>
          </w:rPr>
          <w:t>статьей 11.9</w:t>
        </w:r>
      </w:hyperlink>
      <w:r w:rsidRPr="00AC0836">
        <w:t xml:space="preserve"> Земельного Кодекса РФ требований к образуемым земельным участкам;</w:t>
      </w:r>
    </w:p>
    <w:p w:rsidR="00A60B55" w:rsidRDefault="00A60B55" w:rsidP="00E75BE0">
      <w:pPr>
        <w:numPr>
          <w:ilvl w:val="0"/>
          <w:numId w:val="14"/>
        </w:numPr>
        <w:tabs>
          <w:tab w:val="left" w:pos="851"/>
        </w:tabs>
        <w:suppressAutoHyphens/>
        <w:spacing w:line="276" w:lineRule="auto"/>
        <w:ind w:left="0" w:firstLine="567"/>
        <w:jc w:val="both"/>
      </w:pPr>
      <w:r w:rsidRPr="00AC0836">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60B55" w:rsidRDefault="00A60B55" w:rsidP="00E75BE0">
      <w:pPr>
        <w:numPr>
          <w:ilvl w:val="0"/>
          <w:numId w:val="14"/>
        </w:numPr>
        <w:tabs>
          <w:tab w:val="left" w:pos="851"/>
        </w:tabs>
        <w:suppressAutoHyphens/>
        <w:spacing w:line="276" w:lineRule="auto"/>
        <w:ind w:left="0" w:firstLine="567"/>
        <w:jc w:val="both"/>
      </w:pPr>
      <w:r w:rsidRPr="00AC0836">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A60B55" w:rsidRPr="00AC0836" w:rsidRDefault="00A60B55" w:rsidP="00E75BE0">
      <w:pPr>
        <w:numPr>
          <w:ilvl w:val="0"/>
          <w:numId w:val="14"/>
        </w:numPr>
        <w:tabs>
          <w:tab w:val="left" w:pos="851"/>
        </w:tabs>
        <w:suppressAutoHyphens/>
        <w:spacing w:line="276" w:lineRule="auto"/>
        <w:ind w:left="0" w:firstLine="567"/>
        <w:jc w:val="both"/>
      </w:pPr>
      <w:r w:rsidRPr="00AC0836">
        <w:lastRenderedPageBreak/>
        <w:t>иные случаи установленные федеральным законодательством.</w:t>
      </w:r>
    </w:p>
    <w:p w:rsidR="00A60B55" w:rsidRPr="00AC0836" w:rsidRDefault="00A60B55" w:rsidP="00A60B55">
      <w:pPr>
        <w:jc w:val="both"/>
      </w:pPr>
      <w:r>
        <w:tab/>
        <w:t xml:space="preserve">2.9.3. Дополнительные </w:t>
      </w:r>
      <w:r w:rsidRPr="00AC0836">
        <w:t xml:space="preserve">основания для отказа в принятии решения об утверждении схемы расположения земельного участка на кадастровом плане территории для </w:t>
      </w:r>
      <w:r w:rsidRPr="00524AA3">
        <w:t xml:space="preserve">проведения </w:t>
      </w:r>
      <w:r w:rsidR="00524AA3" w:rsidRPr="00524AA3">
        <w:t>аукциону</w:t>
      </w:r>
      <w:r w:rsidRPr="00524AA3">
        <w:t>:</w:t>
      </w:r>
    </w:p>
    <w:p w:rsidR="00A60B55" w:rsidRDefault="00A60B55" w:rsidP="00E75BE0">
      <w:pPr>
        <w:numPr>
          <w:ilvl w:val="0"/>
          <w:numId w:val="15"/>
        </w:numPr>
        <w:tabs>
          <w:tab w:val="left" w:pos="851"/>
          <w:tab w:val="left" w:pos="993"/>
        </w:tabs>
        <w:suppressAutoHyphens/>
        <w:spacing w:line="276" w:lineRule="auto"/>
        <w:ind w:left="0" w:right="11" w:firstLine="567"/>
        <w:jc w:val="both"/>
      </w:pPr>
      <w: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не отнесен к определенной категории земель;</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60B55" w:rsidRPr="00524AA3" w:rsidRDefault="00A60B55" w:rsidP="00E75BE0">
      <w:pPr>
        <w:numPr>
          <w:ilvl w:val="0"/>
          <w:numId w:val="15"/>
        </w:numPr>
        <w:tabs>
          <w:tab w:val="left" w:pos="851"/>
          <w:tab w:val="left" w:pos="993"/>
        </w:tabs>
        <w:suppressAutoHyphens/>
        <w:spacing w:line="276" w:lineRule="auto"/>
        <w:ind w:left="0" w:right="11" w:firstLine="567"/>
        <w:jc w:val="both"/>
      </w:pPr>
      <w:r w:rsidRPr="00477BFC">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0" w:history="1">
        <w:r w:rsidRPr="00524AA3">
          <w:rPr>
            <w:rStyle w:val="a3"/>
          </w:rPr>
          <w:t>пунктом 3 статьи 39.36</w:t>
        </w:r>
      </w:hyperlink>
      <w:r w:rsidRPr="00524AA3">
        <w:t xml:space="preserve"> Земельного Кодекса РФ и размещение которого не препятствует использованию такого земельного участка в соответствии с его разрешенным использованием;</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на земельном участке расположены здание, сооружение, объект незавершенного строительства, находящиеся в государственной собственности до разграничения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в отношении земельного участка принято решение о предварительном согласовании его предоставления;</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60B55"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A60B55" w:rsidRPr="00477BFC" w:rsidRDefault="00A60B55" w:rsidP="00E75BE0">
      <w:pPr>
        <w:numPr>
          <w:ilvl w:val="0"/>
          <w:numId w:val="15"/>
        </w:numPr>
        <w:tabs>
          <w:tab w:val="left" w:pos="851"/>
          <w:tab w:val="left" w:pos="993"/>
        </w:tabs>
        <w:suppressAutoHyphens/>
        <w:spacing w:line="276" w:lineRule="auto"/>
        <w:ind w:left="0" w:right="11" w:firstLine="567"/>
        <w:jc w:val="both"/>
      </w:pPr>
      <w:r w:rsidRPr="00477BFC">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2.10.</w:t>
      </w:r>
      <w:r w:rsidR="003A6B7B" w:rsidRPr="00D44265">
        <w:rPr>
          <w:rFonts w:ascii="Times New Roman" w:hAnsi="Times New Roman" w:cs="Times New Roman"/>
          <w:sz w:val="24"/>
          <w:szCs w:val="24"/>
        </w:rPr>
        <w:t xml:space="preserve"> Предоставление Услуги может быть приостановлено на следующих основаниях:</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при поступлении от Заявителя письменного заявления о приостановлении предоставления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lastRenderedPageBreak/>
        <w:t>2) представление Заявителем документов, содержащих устранимые ошибки или противоречивые сведения;</w:t>
      </w:r>
    </w:p>
    <w:p w:rsidR="003A6B7B" w:rsidRPr="0084155E" w:rsidRDefault="003A6B7B" w:rsidP="003A6B7B">
      <w:pPr>
        <w:pStyle w:val="ConsPlusNormal"/>
        <w:ind w:firstLine="709"/>
        <w:jc w:val="both"/>
        <w:rPr>
          <w:rFonts w:ascii="Times New Roman" w:hAnsi="Times New Roman" w:cs="Times New Roman"/>
          <w:sz w:val="24"/>
          <w:szCs w:val="24"/>
        </w:rPr>
      </w:pPr>
      <w:r w:rsidRPr="0084155E">
        <w:rPr>
          <w:rFonts w:ascii="Times New Roman" w:hAnsi="Times New Roman" w:cs="Times New Roman"/>
          <w:sz w:val="24"/>
          <w:szCs w:val="24"/>
        </w:rPr>
        <w:t xml:space="preserve">3) непредставление Заявителем комплекта документов, предусмотренных в </w:t>
      </w:r>
      <w:hyperlink w:anchor="Par100" w:history="1">
        <w:r w:rsidRPr="0084155E">
          <w:rPr>
            <w:rFonts w:ascii="Times New Roman" w:hAnsi="Times New Roman" w:cs="Times New Roman"/>
            <w:sz w:val="24"/>
            <w:szCs w:val="24"/>
          </w:rPr>
          <w:t xml:space="preserve">подпункте </w:t>
        </w:r>
        <w:r w:rsidR="0084155E" w:rsidRPr="0084155E">
          <w:rPr>
            <w:rFonts w:ascii="Times New Roman" w:hAnsi="Times New Roman" w:cs="Times New Roman"/>
            <w:sz w:val="24"/>
            <w:szCs w:val="24"/>
          </w:rPr>
          <w:t>2.6.</w:t>
        </w:r>
        <w:r w:rsidRPr="0084155E">
          <w:rPr>
            <w:rFonts w:ascii="Times New Roman" w:hAnsi="Times New Roman" w:cs="Times New Roman"/>
            <w:sz w:val="24"/>
            <w:szCs w:val="24"/>
          </w:rPr>
          <w:t>1</w:t>
        </w:r>
      </w:hyperlink>
      <w:r w:rsidR="0084155E" w:rsidRPr="0084155E">
        <w:rPr>
          <w:rFonts w:ascii="Times New Roman" w:hAnsi="Times New Roman" w:cs="Times New Roman"/>
          <w:sz w:val="24"/>
          <w:szCs w:val="24"/>
        </w:rPr>
        <w:t>.</w:t>
      </w:r>
      <w:r w:rsidRPr="0084155E">
        <w:rPr>
          <w:rFonts w:ascii="Times New Roman" w:hAnsi="Times New Roman" w:cs="Times New Roman"/>
          <w:sz w:val="24"/>
          <w:szCs w:val="24"/>
        </w:rPr>
        <w:t xml:space="preserve"> настоящего Регламента;</w:t>
      </w:r>
    </w:p>
    <w:p w:rsidR="003A6B7B" w:rsidRPr="0084155E" w:rsidRDefault="003A6B7B" w:rsidP="003A6B7B">
      <w:pPr>
        <w:pStyle w:val="ConsPlusNormal"/>
        <w:ind w:firstLine="709"/>
        <w:jc w:val="both"/>
        <w:rPr>
          <w:rFonts w:ascii="Times New Roman" w:hAnsi="Times New Roman" w:cs="Times New Roman"/>
          <w:sz w:val="24"/>
          <w:szCs w:val="24"/>
        </w:rPr>
      </w:pPr>
      <w:r w:rsidRPr="0084155E">
        <w:rPr>
          <w:rFonts w:ascii="Times New Roman" w:hAnsi="Times New Roman" w:cs="Times New Roman"/>
          <w:sz w:val="24"/>
          <w:szCs w:val="24"/>
        </w:rPr>
        <w:t>4) оспар</w:t>
      </w:r>
      <w:r w:rsidR="009B1BCF">
        <w:rPr>
          <w:rFonts w:ascii="Times New Roman" w:hAnsi="Times New Roman" w:cs="Times New Roman"/>
          <w:sz w:val="24"/>
          <w:szCs w:val="24"/>
        </w:rPr>
        <w:t>ивание права в судебном порядке.</w:t>
      </w:r>
    </w:p>
    <w:p w:rsidR="003A6B7B" w:rsidRPr="00D44265" w:rsidRDefault="003A6B7B" w:rsidP="003A6B7B">
      <w:pPr>
        <w:pStyle w:val="ConsPlusNormal"/>
        <w:ind w:firstLine="709"/>
        <w:jc w:val="both"/>
        <w:rPr>
          <w:rFonts w:ascii="Times New Roman" w:hAnsi="Times New Roman" w:cs="Times New Roman"/>
          <w:sz w:val="24"/>
          <w:szCs w:val="24"/>
        </w:rPr>
      </w:pPr>
      <w:r w:rsidRPr="0084155E">
        <w:rPr>
          <w:rFonts w:ascii="Times New Roman" w:hAnsi="Times New Roman" w:cs="Times New Roman"/>
          <w:sz w:val="24"/>
          <w:szCs w:val="24"/>
        </w:rPr>
        <w:t xml:space="preserve">На основании соответствующего Заявления документы могут </w:t>
      </w:r>
      <w:r w:rsidRPr="00D44265">
        <w:rPr>
          <w:rFonts w:ascii="Times New Roman" w:hAnsi="Times New Roman" w:cs="Times New Roman"/>
          <w:sz w:val="24"/>
          <w:szCs w:val="24"/>
        </w:rPr>
        <w:t>быть возвращены Заявителю для устранения выявленных в них ошибок или противоречий.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Принятое решение о приостановлении оказания Услуги оформляется письменно с указанием причин,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указанному в Заявлении.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 согласований, разрешений и др.).</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В случае </w:t>
      </w:r>
      <w:proofErr w:type="spellStart"/>
      <w:r w:rsidR="003226A5">
        <w:rPr>
          <w:rFonts w:ascii="Times New Roman" w:hAnsi="Times New Roman" w:cs="Times New Roman"/>
          <w:sz w:val="24"/>
          <w:szCs w:val="24"/>
        </w:rPr>
        <w:t>не</w:t>
      </w:r>
      <w:r w:rsidR="005A5D15" w:rsidRPr="00D44265">
        <w:rPr>
          <w:rFonts w:ascii="Times New Roman" w:hAnsi="Times New Roman" w:cs="Times New Roman"/>
          <w:sz w:val="24"/>
          <w:szCs w:val="24"/>
        </w:rPr>
        <w:t>устранения</w:t>
      </w:r>
      <w:proofErr w:type="spellEnd"/>
      <w:r w:rsidRPr="00D44265">
        <w:rPr>
          <w:rFonts w:ascii="Times New Roman" w:hAnsi="Times New Roman" w:cs="Times New Roman"/>
          <w:sz w:val="24"/>
          <w:szCs w:val="24"/>
        </w:rPr>
        <w:t xml:space="preserve"> Заявителем в течение 14 дней с даты направления или вручения Заявителю письменного уведомления о приостановлении предоставления Услуги причин, послуживших основанием для приостановления предоставления Услуги,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2.11.</w:t>
      </w:r>
      <w:r w:rsidR="003A6B7B" w:rsidRPr="00D44265">
        <w:rPr>
          <w:rFonts w:ascii="Times New Roman" w:hAnsi="Times New Roman" w:cs="Times New Roman"/>
          <w:sz w:val="24"/>
          <w:szCs w:val="24"/>
        </w:rPr>
        <w:t xml:space="preserve"> Предоставление Услуги осуществляется бесплатно.</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2.12</w:t>
      </w:r>
      <w:r w:rsidR="003A6B7B" w:rsidRPr="00D44265">
        <w:rPr>
          <w:rFonts w:ascii="Times New Roman" w:hAnsi="Times New Roman" w:cs="Times New Roman"/>
          <w:sz w:val="24"/>
          <w:szCs w:val="24"/>
        </w:rPr>
        <w:t>. Срок ожидания Заявителя в очереди при подаче Заявления (запроса) о предоставлении Услуги не превышает 45 минут.</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Срок ожидания Заявителя в очереди при получении результата предоставления Услуги не превышает 15 минут.</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2.13</w:t>
      </w:r>
      <w:r w:rsidR="003A6B7B" w:rsidRPr="00D44265">
        <w:rPr>
          <w:rFonts w:ascii="Times New Roman" w:hAnsi="Times New Roman" w:cs="Times New Roman"/>
          <w:sz w:val="24"/>
          <w:szCs w:val="24"/>
        </w:rPr>
        <w:t>. Заявление о предоставлении Услуги должно быть зарегистрировано:</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при подаче лично </w:t>
      </w:r>
      <w:r w:rsidR="00F57506" w:rsidRPr="00D44265">
        <w:rPr>
          <w:rFonts w:ascii="Times New Roman" w:hAnsi="Times New Roman" w:cs="Times New Roman"/>
          <w:sz w:val="24"/>
          <w:szCs w:val="24"/>
        </w:rPr>
        <w:t>специалисту</w:t>
      </w:r>
      <w:r w:rsidR="005A5D15">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 Услуги - в течение 15 минут;</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при получении посредством почтовой или электронной связи - не позднее окончания рабочего дня, в течение которого Заявление было получено.</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2.14</w:t>
      </w:r>
      <w:r w:rsidR="003A6B7B" w:rsidRPr="00D44265">
        <w:rPr>
          <w:rFonts w:ascii="Times New Roman" w:hAnsi="Times New Roman" w:cs="Times New Roman"/>
          <w:sz w:val="24"/>
          <w:szCs w:val="24"/>
        </w:rPr>
        <w:t>. Помещения, в которых предоставляется Услуга, должны содержать места для ожидания приема граждан, которые должны быть оборудованы местами для сидения.</w:t>
      </w:r>
    </w:p>
    <w:p w:rsidR="006272F0" w:rsidRPr="00796BE7" w:rsidRDefault="003A6B7B" w:rsidP="003A6B7B">
      <w:pPr>
        <w:pStyle w:val="ConsPlusNormal"/>
        <w:ind w:firstLine="709"/>
        <w:jc w:val="both"/>
        <w:rPr>
          <w:rFonts w:ascii="Times New Roman" w:hAnsi="Times New Roman" w:cs="Times New Roman"/>
          <w:sz w:val="24"/>
          <w:szCs w:val="24"/>
        </w:rPr>
      </w:pPr>
      <w:r w:rsidRPr="00796BE7">
        <w:rPr>
          <w:rFonts w:ascii="Times New Roman" w:hAnsi="Times New Roman" w:cs="Times New Roman"/>
          <w:sz w:val="24"/>
          <w:szCs w:val="24"/>
        </w:rPr>
        <w:t xml:space="preserve">Места для заполнения Заявлений (запросов) оборудуются столами, обеспечиваются </w:t>
      </w:r>
      <w:r w:rsidR="006272F0" w:rsidRPr="00796BE7">
        <w:rPr>
          <w:rFonts w:ascii="Times New Roman" w:hAnsi="Times New Roman" w:cs="Times New Roman"/>
          <w:sz w:val="24"/>
          <w:szCs w:val="24"/>
        </w:rPr>
        <w:t>канцелярскими принадлежностями</w:t>
      </w:r>
      <w:r w:rsidR="00796BE7" w:rsidRPr="00796BE7">
        <w:rPr>
          <w:rFonts w:ascii="Times New Roman" w:hAnsi="Times New Roman" w:cs="Times New Roman"/>
          <w:sz w:val="24"/>
          <w:szCs w:val="24"/>
        </w:rPr>
        <w:t>.</w:t>
      </w:r>
      <w:r w:rsidR="006272F0" w:rsidRPr="00796BE7">
        <w:rPr>
          <w:rFonts w:ascii="Times New Roman" w:hAnsi="Times New Roman" w:cs="Times New Roman"/>
          <w:sz w:val="24"/>
          <w:szCs w:val="24"/>
        </w:rPr>
        <w:t xml:space="preserve"> </w:t>
      </w:r>
      <w:r w:rsidR="00796BE7" w:rsidRPr="00796BE7">
        <w:rPr>
          <w:rFonts w:ascii="Times New Roman" w:hAnsi="Times New Roman" w:cs="Times New Roman"/>
          <w:sz w:val="24"/>
          <w:szCs w:val="24"/>
        </w:rPr>
        <w:t>Б</w:t>
      </w:r>
      <w:r w:rsidRPr="00796BE7">
        <w:rPr>
          <w:rFonts w:ascii="Times New Roman" w:hAnsi="Times New Roman" w:cs="Times New Roman"/>
          <w:sz w:val="24"/>
          <w:szCs w:val="24"/>
        </w:rPr>
        <w:t>ланки Заявлений</w:t>
      </w:r>
      <w:r w:rsidR="006272F0" w:rsidRPr="00796BE7">
        <w:rPr>
          <w:rFonts w:ascii="Times New Roman" w:hAnsi="Times New Roman" w:cs="Times New Roman"/>
          <w:sz w:val="24"/>
          <w:szCs w:val="24"/>
        </w:rPr>
        <w:t xml:space="preserve"> и перечень документов, необходимых для получения Услуги предо</w:t>
      </w:r>
      <w:r w:rsidR="00796BE7" w:rsidRPr="00796BE7">
        <w:rPr>
          <w:rFonts w:ascii="Times New Roman" w:hAnsi="Times New Roman" w:cs="Times New Roman"/>
          <w:sz w:val="24"/>
          <w:szCs w:val="24"/>
        </w:rPr>
        <w:t>ставляются по запросу Заявителя</w:t>
      </w:r>
      <w:r w:rsidR="006272F0" w:rsidRPr="00796BE7">
        <w:rPr>
          <w:rFonts w:ascii="Times New Roman" w:hAnsi="Times New Roman" w:cs="Times New Roman"/>
          <w:sz w:val="24"/>
          <w:szCs w:val="24"/>
        </w:rPr>
        <w:t>.</w:t>
      </w:r>
      <w:r w:rsidRPr="00796BE7">
        <w:rPr>
          <w:rFonts w:ascii="Times New Roman" w:hAnsi="Times New Roman" w:cs="Times New Roman"/>
          <w:sz w:val="24"/>
          <w:szCs w:val="24"/>
        </w:rPr>
        <w:t xml:space="preserve"> </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На официальном сайте Администрации размещается информация о местонахождении, режиме работы, справочных телефонах органа, предоставляющего Услугу, а также форма Заявления и Административный регламент предоставления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796BE7">
        <w:rPr>
          <w:rFonts w:ascii="Times New Roman" w:hAnsi="Times New Roman" w:cs="Times New Roman"/>
          <w:sz w:val="24"/>
          <w:szCs w:val="24"/>
        </w:rPr>
        <w:t>На информационных стендах размещается следующая информация: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режим работы Администрации;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справочные телефоны Администрации;</w:t>
      </w:r>
    </w:p>
    <w:p w:rsidR="003A6B7B" w:rsidRPr="00796BE7" w:rsidRDefault="003A6B7B" w:rsidP="003A6B7B">
      <w:pPr>
        <w:pStyle w:val="ConsPlusNormal"/>
        <w:ind w:firstLine="709"/>
        <w:jc w:val="both"/>
        <w:rPr>
          <w:rFonts w:ascii="Times New Roman" w:hAnsi="Times New Roman" w:cs="Times New Roman"/>
          <w:sz w:val="24"/>
          <w:szCs w:val="24"/>
        </w:rPr>
      </w:pPr>
      <w:r w:rsidRPr="00796BE7">
        <w:rPr>
          <w:rFonts w:ascii="Times New Roman" w:hAnsi="Times New Roman" w:cs="Times New Roman"/>
          <w:sz w:val="24"/>
          <w:szCs w:val="24"/>
        </w:rPr>
        <w:t>образец заполнения Заявления о предоставлении Услуги.</w:t>
      </w:r>
    </w:p>
    <w:p w:rsidR="003A6B7B" w:rsidRPr="00D44265" w:rsidRDefault="0084155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2.15</w:t>
      </w:r>
      <w:r w:rsidR="003A6B7B" w:rsidRPr="00D44265">
        <w:rPr>
          <w:rFonts w:ascii="Times New Roman" w:hAnsi="Times New Roman" w:cs="Times New Roman"/>
          <w:sz w:val="24"/>
          <w:szCs w:val="24"/>
        </w:rPr>
        <w:t>. Показателями доступности и качества Услуги являются: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количество взаимодействий Заявителя с должностными лицами при предоставлении Услуги и их продолжительность;</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возможность получения информации о ходе предоставления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исключение фактов необоснованного отказа в приеме Заявления о предоставлении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исключение необоснованных отказов в предоставлении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исключение необоснованных отказов в предоставлении информации об Услуге.</w:t>
      </w:r>
    </w:p>
    <w:p w:rsidR="003A6B7B" w:rsidRPr="00D44265" w:rsidRDefault="003A6B7B" w:rsidP="003A6B7B">
      <w:pPr>
        <w:pStyle w:val="ConsPlusNormal"/>
        <w:jc w:val="both"/>
        <w:rPr>
          <w:rFonts w:ascii="Times New Roman" w:hAnsi="Times New Roman" w:cs="Times New Roman"/>
          <w:sz w:val="24"/>
          <w:szCs w:val="24"/>
        </w:rPr>
      </w:pPr>
    </w:p>
    <w:p w:rsidR="003A6B7B" w:rsidRPr="00D44265" w:rsidRDefault="003A6B7B" w:rsidP="003A6B7B">
      <w:pPr>
        <w:pStyle w:val="ConsPlusNormal"/>
        <w:jc w:val="center"/>
        <w:outlineLvl w:val="1"/>
        <w:rPr>
          <w:rFonts w:ascii="Times New Roman" w:hAnsi="Times New Roman" w:cs="Times New Roman"/>
          <w:b/>
          <w:sz w:val="24"/>
          <w:szCs w:val="24"/>
        </w:rPr>
      </w:pPr>
      <w:r w:rsidRPr="00D44265">
        <w:rPr>
          <w:rFonts w:ascii="Times New Roman" w:hAnsi="Times New Roman" w:cs="Times New Roman"/>
          <w:b/>
          <w:sz w:val="24"/>
          <w:szCs w:val="24"/>
        </w:rPr>
        <w:t xml:space="preserve">3. </w:t>
      </w:r>
      <w:r w:rsidR="00D44265">
        <w:rPr>
          <w:rFonts w:ascii="Times New Roman" w:hAnsi="Times New Roman" w:cs="Times New Roman"/>
          <w:b/>
          <w:sz w:val="24"/>
          <w:szCs w:val="24"/>
        </w:rPr>
        <w:t>С</w:t>
      </w:r>
      <w:r w:rsidR="00D44265" w:rsidRPr="00D44265">
        <w:rPr>
          <w:rFonts w:ascii="Times New Roman" w:hAnsi="Times New Roman" w:cs="Times New Roman"/>
          <w:b/>
          <w:sz w:val="24"/>
          <w:szCs w:val="24"/>
        </w:rPr>
        <w:t>остав, последовательность и сроки выполнения административных процедур, требования к порядку их выполнения, в том числе особенности выполнения</w:t>
      </w:r>
    </w:p>
    <w:p w:rsidR="003A6B7B" w:rsidRDefault="00D44265" w:rsidP="003A6B7B">
      <w:pPr>
        <w:pStyle w:val="ConsPlusNormal"/>
        <w:jc w:val="center"/>
        <w:rPr>
          <w:rFonts w:ascii="Times New Roman" w:hAnsi="Times New Roman" w:cs="Times New Roman"/>
          <w:b/>
          <w:sz w:val="24"/>
          <w:szCs w:val="24"/>
        </w:rPr>
      </w:pPr>
      <w:r w:rsidRPr="00D44265">
        <w:rPr>
          <w:rFonts w:ascii="Times New Roman" w:hAnsi="Times New Roman" w:cs="Times New Roman"/>
          <w:b/>
          <w:sz w:val="24"/>
          <w:szCs w:val="24"/>
        </w:rPr>
        <w:t>административных процедур в электронной форме</w:t>
      </w:r>
    </w:p>
    <w:p w:rsidR="003C167E" w:rsidRPr="00D44265" w:rsidRDefault="003C167E" w:rsidP="003A6B7B">
      <w:pPr>
        <w:pStyle w:val="ConsPlusNormal"/>
        <w:jc w:val="center"/>
        <w:rPr>
          <w:rFonts w:ascii="Times New Roman" w:hAnsi="Times New Roman" w:cs="Times New Roman"/>
          <w:b/>
          <w:sz w:val="24"/>
          <w:szCs w:val="24"/>
        </w:rPr>
      </w:pPr>
    </w:p>
    <w:p w:rsidR="003A6B7B" w:rsidRPr="00D44265" w:rsidRDefault="00697A4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w:t>
      </w:r>
      <w:r w:rsidR="003A6B7B" w:rsidRPr="00D44265">
        <w:rPr>
          <w:rFonts w:ascii="Times New Roman" w:hAnsi="Times New Roman" w:cs="Times New Roman"/>
          <w:sz w:val="24"/>
          <w:szCs w:val="24"/>
        </w:rPr>
        <w:t xml:space="preserve"> Предоставление Услуги включает в себя следующие административные процедуры:</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прием и регистрация Заявления;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2) передача Заявления на исполнение;</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3) запрос документов в рамках межведомственного взаимодействия и недостающей информации;</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4) рассмотрение Заявления и представленных документов, принятие решения;</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 xml:space="preserve">5) подготовка проекта правового акта Администрации, его согласование и подписание либо подготовка решения об отказе в </w:t>
      </w:r>
      <w:r w:rsidR="00B60A62" w:rsidRPr="00802EF1">
        <w:rPr>
          <w:rFonts w:ascii="Times New Roman" w:hAnsi="Times New Roman" w:cs="Times New Roman"/>
          <w:sz w:val="24"/>
          <w:szCs w:val="24"/>
        </w:rPr>
        <w:t>утверждении схемы расположения земельного участка</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6) выдача результата предоставления Услуги.</w:t>
      </w:r>
    </w:p>
    <w:p w:rsidR="003A6B7B" w:rsidRPr="00802EF1" w:rsidRDefault="00A545BA" w:rsidP="003A6B7B">
      <w:pPr>
        <w:pStyle w:val="ConsPlusNormal"/>
        <w:ind w:firstLine="709"/>
        <w:jc w:val="both"/>
        <w:rPr>
          <w:rFonts w:ascii="Times New Roman" w:hAnsi="Times New Roman" w:cs="Times New Roman"/>
          <w:sz w:val="24"/>
          <w:szCs w:val="24"/>
        </w:rPr>
      </w:pPr>
      <w:hyperlink w:anchor="Par375" w:history="1">
        <w:r w:rsidR="003A6B7B" w:rsidRPr="00802EF1">
          <w:rPr>
            <w:rFonts w:ascii="Times New Roman" w:hAnsi="Times New Roman" w:cs="Times New Roman"/>
            <w:sz w:val="24"/>
            <w:szCs w:val="24"/>
          </w:rPr>
          <w:t>Блок-схема</w:t>
        </w:r>
      </w:hyperlink>
      <w:r w:rsidR="003A6B7B" w:rsidRPr="00802EF1">
        <w:rPr>
          <w:rFonts w:ascii="Times New Roman" w:hAnsi="Times New Roman" w:cs="Times New Roman"/>
          <w:sz w:val="24"/>
          <w:szCs w:val="24"/>
        </w:rPr>
        <w:t xml:space="preserve"> последовательности административных процедур при предоставлении Услуги приведена в приложении № 2 к настоящему Регламенту.</w:t>
      </w:r>
    </w:p>
    <w:p w:rsidR="003A6B7B" w:rsidRPr="00802EF1" w:rsidRDefault="00697A4E"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3.2.</w:t>
      </w:r>
      <w:r w:rsidR="003A6B7B" w:rsidRPr="00802EF1">
        <w:rPr>
          <w:rFonts w:ascii="Times New Roman" w:hAnsi="Times New Roman" w:cs="Times New Roman"/>
          <w:sz w:val="24"/>
          <w:szCs w:val="24"/>
        </w:rPr>
        <w:t xml:space="preserve"> Прием и регистрация Заявления:</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1) основанием начала административной процедуры является получение Заявления Администрацией;</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 xml:space="preserve">2) </w:t>
      </w:r>
      <w:r w:rsidR="00F57506" w:rsidRPr="00802EF1">
        <w:rPr>
          <w:rFonts w:ascii="Times New Roman" w:hAnsi="Times New Roman" w:cs="Times New Roman"/>
          <w:sz w:val="24"/>
          <w:szCs w:val="24"/>
        </w:rPr>
        <w:t>Специалист</w:t>
      </w:r>
      <w:r w:rsidRPr="00802EF1">
        <w:rPr>
          <w:rFonts w:ascii="Times New Roman" w:hAnsi="Times New Roman" w:cs="Times New Roman"/>
          <w:sz w:val="24"/>
          <w:szCs w:val="24"/>
        </w:rPr>
        <w:t xml:space="preserve"> </w:t>
      </w:r>
      <w:r w:rsidR="005A5D15" w:rsidRPr="00802EF1">
        <w:rPr>
          <w:rFonts w:ascii="Times New Roman" w:hAnsi="Times New Roman" w:cs="Times New Roman"/>
          <w:sz w:val="24"/>
          <w:szCs w:val="24"/>
        </w:rPr>
        <w:t>а</w:t>
      </w:r>
      <w:r w:rsidRPr="00802EF1">
        <w:rPr>
          <w:rFonts w:ascii="Times New Roman" w:hAnsi="Times New Roman" w:cs="Times New Roman"/>
          <w:sz w:val="24"/>
          <w:szCs w:val="24"/>
        </w:rPr>
        <w:t>дминистрации, ответственн</w:t>
      </w:r>
      <w:r w:rsidR="005A5D15" w:rsidRPr="00802EF1">
        <w:rPr>
          <w:rFonts w:ascii="Times New Roman" w:hAnsi="Times New Roman" w:cs="Times New Roman"/>
          <w:sz w:val="24"/>
          <w:szCs w:val="24"/>
        </w:rPr>
        <w:t>ый</w:t>
      </w:r>
      <w:r w:rsidRPr="00802EF1">
        <w:rPr>
          <w:rFonts w:ascii="Times New Roman" w:hAnsi="Times New Roman" w:cs="Times New Roman"/>
          <w:sz w:val="24"/>
          <w:szCs w:val="24"/>
        </w:rPr>
        <w:t xml:space="preserve"> за предоставление Услуги:</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устанавливает предмет обращения;</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устанавливает личность Заявителя, в том числе проверяет документ, удостоверяющий личность, полномочия Заявителя, в том числе полномочия представителя действовать от его имени;</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проверяет полноту содержащейся в Заявлении информации;</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проверяет наличие всех необходимых для предоставления Услуги документов, исходя из соответствующего перечня документов;</w:t>
      </w:r>
    </w:p>
    <w:p w:rsidR="003A6B7B" w:rsidRPr="00802EF1"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проверяет представленные документы на соответствие следующим требованиям:</w:t>
      </w:r>
    </w:p>
    <w:p w:rsidR="003A6B7B" w:rsidRPr="00D44265" w:rsidRDefault="003A6B7B" w:rsidP="003A6B7B">
      <w:pPr>
        <w:pStyle w:val="ConsPlusNormal"/>
        <w:ind w:firstLine="709"/>
        <w:jc w:val="both"/>
        <w:rPr>
          <w:rFonts w:ascii="Times New Roman" w:hAnsi="Times New Roman" w:cs="Times New Roman"/>
          <w:sz w:val="24"/>
          <w:szCs w:val="24"/>
        </w:rPr>
      </w:pPr>
      <w:r w:rsidRPr="00802EF1">
        <w:rPr>
          <w:rFonts w:ascii="Times New Roman" w:hAnsi="Times New Roman" w:cs="Times New Roman"/>
          <w:sz w:val="24"/>
          <w:szCs w:val="24"/>
        </w:rPr>
        <w:t>а) прилагаемые к Заявлению документы, состоящие из двух и более листов, пронумерованы и прошнурованы;</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б)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в) тексты документов написаны разборчиво, наименования юридических лиц - без сокращения, с указанием их мест нахождения;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г) фамилии, имена и отчества физических лиц, адреса их мест жительства написаны полностью;</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д) в документах нет подчисток, приписок, зачеркнутых слов и иных не оговоренных в них исправлений;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е) документы не исполнены карандашом;</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ж) документы не имеют повреждений, наличие которых не позволяет однозначно истолковать их содержание;</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осуществляет проверку прилагаемых к Заявлению копий документов на их соответствие оригиналам. </w:t>
      </w:r>
      <w:r w:rsidRPr="00C54FEE">
        <w:rPr>
          <w:rFonts w:ascii="Times New Roman" w:hAnsi="Times New Roman" w:cs="Times New Roman"/>
          <w:sz w:val="24"/>
          <w:szCs w:val="24"/>
        </w:rPr>
        <w:t>Заявитель (либо уполномоченный представитель) заверяет копии путем проставления «Копия верна» с указанием фамилии и инициалов, даты;</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принимает решение о приеме Заявления или об отказе в приеме Заявления;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передает принятое Заявление в порядке дело</w:t>
      </w:r>
      <w:r w:rsidR="00B95696">
        <w:rPr>
          <w:rFonts w:ascii="Times New Roman" w:hAnsi="Times New Roman" w:cs="Times New Roman"/>
          <w:sz w:val="24"/>
          <w:szCs w:val="24"/>
        </w:rPr>
        <w:t>производства на его регистрацию.</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3) Заявление с прилагаемыми к нему документами подлежит обязательной регистрации в день поступления. В случае поступления Заявления по почте или посредством электронной почты не позднее окончания рабочего дня, в течение которого Заявление было получено;</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зарегистрированное Заявление направляется Главе сельсовета в день регистрации Заявления для вынесения резолюции (поручения);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 результатом исполнения административной процедуры является регистрация Заявления.</w:t>
      </w:r>
    </w:p>
    <w:p w:rsidR="003A6B7B" w:rsidRPr="00D44265" w:rsidRDefault="00697A4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3.3.</w:t>
      </w:r>
      <w:r w:rsidR="003A6B7B" w:rsidRPr="00D44265">
        <w:rPr>
          <w:rFonts w:ascii="Times New Roman" w:hAnsi="Times New Roman" w:cs="Times New Roman"/>
          <w:sz w:val="24"/>
          <w:szCs w:val="24"/>
        </w:rPr>
        <w:t xml:space="preserve"> Передача Заявления на исполнение:</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lastRenderedPageBreak/>
        <w:t>1) основанием начала административной процедуры является поступление зарегистрированного в установленном порядке Заявления Главе сельсовета для вынесения резолюции (поручения);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2) Глава сельсовета рассматривает Заявление и в виде резолюции дает поручение </w:t>
      </w:r>
      <w:r w:rsidR="00802EF1">
        <w:rPr>
          <w:rFonts w:ascii="Times New Roman" w:hAnsi="Times New Roman" w:cs="Times New Roman"/>
          <w:sz w:val="24"/>
          <w:szCs w:val="24"/>
        </w:rPr>
        <w:t>специалисту а</w:t>
      </w:r>
      <w:r w:rsidR="00F57506" w:rsidRPr="00D44265">
        <w:rPr>
          <w:rFonts w:ascii="Times New Roman" w:hAnsi="Times New Roman" w:cs="Times New Roman"/>
          <w:sz w:val="24"/>
          <w:szCs w:val="24"/>
        </w:rPr>
        <w:t>дминистрации</w:t>
      </w:r>
      <w:r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3) результатом исполнения административной процедуры является передача Заявления для исполнения </w:t>
      </w:r>
      <w:r w:rsidR="00F57506" w:rsidRPr="00D44265">
        <w:rPr>
          <w:rFonts w:ascii="Times New Roman" w:hAnsi="Times New Roman" w:cs="Times New Roman"/>
          <w:sz w:val="24"/>
          <w:szCs w:val="24"/>
        </w:rPr>
        <w:t>специалист</w:t>
      </w:r>
      <w:r w:rsidR="00802EF1">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срок выполнения административной процедуры по передаче Заявления на исполнение составляет 3 дня.</w:t>
      </w:r>
    </w:p>
    <w:p w:rsidR="003A6B7B" w:rsidRPr="00D44265" w:rsidRDefault="00697A4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3.4.</w:t>
      </w:r>
      <w:r w:rsidR="003A6B7B" w:rsidRPr="00D44265">
        <w:rPr>
          <w:rFonts w:ascii="Times New Roman" w:hAnsi="Times New Roman" w:cs="Times New Roman"/>
          <w:sz w:val="24"/>
          <w:szCs w:val="24"/>
        </w:rPr>
        <w:t xml:space="preserve"> Запрос документов и (или) недостающей информации в рамках межведомственного взаимодействия: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основанием начала административной процедуры является отсутствие в документах, представленных Заявителем, документов, необходимых для предоставления Услуги и находящихся в распоряжении государственных органов, подведомственных государственным органам и органам местного самоуправления организаций, участвующих в предоставлении государственной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2) в течение 5 дней со дня поступления Заявления и приложенных к нему документов </w:t>
      </w:r>
      <w:r w:rsidR="00802EF1">
        <w:rPr>
          <w:rFonts w:ascii="Times New Roman" w:hAnsi="Times New Roman" w:cs="Times New Roman"/>
          <w:sz w:val="24"/>
          <w:szCs w:val="24"/>
        </w:rPr>
        <w:t>специалист а</w:t>
      </w:r>
      <w:r w:rsidR="00F57506" w:rsidRPr="00D44265">
        <w:rPr>
          <w:rFonts w:ascii="Times New Roman" w:hAnsi="Times New Roman" w:cs="Times New Roman"/>
          <w:sz w:val="24"/>
          <w:szCs w:val="24"/>
        </w:rPr>
        <w:t>дминистрации</w:t>
      </w:r>
      <w:r w:rsidRPr="00D44265">
        <w:rPr>
          <w:rFonts w:ascii="Times New Roman" w:hAnsi="Times New Roman" w:cs="Times New Roman"/>
          <w:sz w:val="24"/>
          <w:szCs w:val="24"/>
        </w:rPr>
        <w:t xml:space="preserve"> осуществляет подготовку и направление запроса о представлении документов и недостающей информации в рамках межведомственного взаимодействия (далее - межведомственный запрос) в:</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а) Управление Федеральной службы государственной регистрации, кадастра и картографии по Красноярскому краю для получения: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кадастрового паспорта земельного участка;</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выписки из ЕГРП о правах на земельный участок;</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выписки из ЕГРП о правах на здание, строение, сооружение (при наличии на земельном участке зданий, строений, сооружений);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б) Управление Федеральной налоговой службы России по Красноярскому краю о предоставлении данных:</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о присвоении юридическому лицу индивидуального номера налогоплательщика;</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о предоставлении данных о государственной регистрации юридического лица;</w:t>
      </w:r>
    </w:p>
    <w:p w:rsidR="003A6B7B" w:rsidRPr="00D44265" w:rsidRDefault="003A6B7B" w:rsidP="003A6B7B">
      <w:pPr>
        <w:pStyle w:val="ConsPlusNormal"/>
        <w:ind w:firstLine="709"/>
        <w:jc w:val="both"/>
        <w:rPr>
          <w:rFonts w:ascii="Times New Roman" w:hAnsi="Times New Roman" w:cs="Times New Roman"/>
          <w:sz w:val="24"/>
          <w:szCs w:val="24"/>
        </w:rPr>
      </w:pPr>
      <w:r w:rsidRPr="00C54FEE">
        <w:rPr>
          <w:rFonts w:ascii="Times New Roman" w:hAnsi="Times New Roman" w:cs="Times New Roman"/>
          <w:sz w:val="24"/>
          <w:szCs w:val="24"/>
        </w:rPr>
        <w:t xml:space="preserve">3) в течение 3 дней со дня направления межведомственного запроса </w:t>
      </w:r>
      <w:r w:rsidR="00F57506" w:rsidRPr="00C54FEE">
        <w:rPr>
          <w:rFonts w:ascii="Times New Roman" w:hAnsi="Times New Roman" w:cs="Times New Roman"/>
          <w:sz w:val="24"/>
          <w:szCs w:val="24"/>
        </w:rPr>
        <w:t xml:space="preserve">специалист </w:t>
      </w:r>
      <w:r w:rsidRPr="00C54FEE">
        <w:rPr>
          <w:rFonts w:ascii="Times New Roman" w:hAnsi="Times New Roman" w:cs="Times New Roman"/>
          <w:sz w:val="24"/>
          <w:szCs w:val="24"/>
        </w:rPr>
        <w:t>Администрации направляет Заявителю письменное уведомление о направлении межведомственного запроса и о продлении срока предоставления Услуги (данный срок не входит в общий срок выполнения административной процедуры);</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результатом административной процедуры является направление межведомственного запроса;</w:t>
      </w:r>
    </w:p>
    <w:p w:rsidR="003A6B7B" w:rsidRPr="00D44265" w:rsidRDefault="00697A4E"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3.5</w:t>
      </w:r>
      <w:r w:rsidR="003A6B7B" w:rsidRPr="00D44265">
        <w:rPr>
          <w:rFonts w:ascii="Times New Roman" w:hAnsi="Times New Roman" w:cs="Times New Roman"/>
          <w:sz w:val="24"/>
          <w:szCs w:val="24"/>
        </w:rPr>
        <w:t>. Рассмотрение Заявления и представленных документов, принятие решения: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1) основанием начала административной процедуры является поступление зарегистрированного в установленном порядке Заявления для исполнения </w:t>
      </w:r>
      <w:r w:rsidR="00802EF1">
        <w:rPr>
          <w:rFonts w:ascii="Times New Roman" w:hAnsi="Times New Roman" w:cs="Times New Roman"/>
          <w:sz w:val="24"/>
          <w:szCs w:val="24"/>
        </w:rPr>
        <w:t>специалисту а</w:t>
      </w:r>
      <w:r w:rsidR="00F57506" w:rsidRPr="00D44265">
        <w:rPr>
          <w:rFonts w:ascii="Times New Roman" w:hAnsi="Times New Roman" w:cs="Times New Roman"/>
          <w:sz w:val="24"/>
          <w:szCs w:val="24"/>
        </w:rPr>
        <w:t>дминистрации;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2) </w:t>
      </w:r>
      <w:r w:rsidR="00F57506" w:rsidRPr="00D44265">
        <w:rPr>
          <w:rFonts w:ascii="Times New Roman" w:hAnsi="Times New Roman" w:cs="Times New Roman"/>
          <w:sz w:val="24"/>
          <w:szCs w:val="24"/>
        </w:rPr>
        <w:t>специалист</w:t>
      </w:r>
      <w:r w:rsidR="00802EF1">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 осуществляет рассмотрение заявления на предмет его соответствия действующему законодательству и устанавливает возможность рассмотрения заявления по существу.</w:t>
      </w:r>
    </w:p>
    <w:p w:rsidR="003A6B7B" w:rsidRPr="00D44265" w:rsidRDefault="003A6B7B" w:rsidP="003A6B7B">
      <w:pPr>
        <w:pStyle w:val="ConsPlusNormal"/>
        <w:ind w:firstLine="709"/>
        <w:jc w:val="both"/>
        <w:rPr>
          <w:rFonts w:ascii="Times New Roman" w:hAnsi="Times New Roman" w:cs="Times New Roman"/>
          <w:sz w:val="24"/>
          <w:szCs w:val="24"/>
        </w:rPr>
      </w:pPr>
      <w:r w:rsidRPr="00DF7C16">
        <w:rPr>
          <w:rFonts w:ascii="Times New Roman" w:hAnsi="Times New Roman" w:cs="Times New Roman"/>
          <w:sz w:val="24"/>
          <w:szCs w:val="24"/>
        </w:rPr>
        <w:t xml:space="preserve">Рассмотрение Заявления осуществляется должностным лицом Администрации, ответственным за предоставление Услуги в течение </w:t>
      </w:r>
      <w:r w:rsidR="0099298F" w:rsidRPr="00DF7C16">
        <w:rPr>
          <w:rFonts w:ascii="Times New Roman" w:hAnsi="Times New Roman" w:cs="Times New Roman"/>
          <w:sz w:val="24"/>
          <w:szCs w:val="24"/>
        </w:rPr>
        <w:t>10</w:t>
      </w:r>
      <w:r w:rsidRPr="00DF7C16">
        <w:rPr>
          <w:rFonts w:ascii="Times New Roman" w:hAnsi="Times New Roman" w:cs="Times New Roman"/>
          <w:sz w:val="24"/>
          <w:szCs w:val="24"/>
        </w:rPr>
        <w:t xml:space="preserve"> дней с момента поступления к нему</w:t>
      </w:r>
      <w:r w:rsidRPr="00D44265">
        <w:rPr>
          <w:rFonts w:ascii="Times New Roman" w:hAnsi="Times New Roman" w:cs="Times New Roman"/>
          <w:sz w:val="24"/>
          <w:szCs w:val="24"/>
        </w:rPr>
        <w:t xml:space="preserve"> Заявления.</w:t>
      </w:r>
    </w:p>
    <w:p w:rsidR="003A6B7B" w:rsidRPr="00D44265" w:rsidRDefault="00802EF1"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Специалист а</w:t>
      </w:r>
      <w:r w:rsidR="003A6B7B" w:rsidRPr="00D44265">
        <w:rPr>
          <w:rFonts w:ascii="Times New Roman" w:hAnsi="Times New Roman" w:cs="Times New Roman"/>
          <w:sz w:val="24"/>
          <w:szCs w:val="24"/>
        </w:rPr>
        <w:t>дминистрации, принимает одно из следующих решений: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 о возможности </w:t>
      </w:r>
      <w:r w:rsidR="00B60A62">
        <w:rPr>
          <w:rFonts w:ascii="Times New Roman" w:hAnsi="Times New Roman" w:cs="Times New Roman"/>
          <w:sz w:val="24"/>
          <w:szCs w:val="24"/>
        </w:rPr>
        <w:t>утверждения схемы расположения земельного участка</w:t>
      </w:r>
      <w:r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о приостановлении оказания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 об отсутствии оснований для </w:t>
      </w:r>
      <w:r w:rsidR="00B60A62">
        <w:rPr>
          <w:rFonts w:ascii="Times New Roman" w:hAnsi="Times New Roman" w:cs="Times New Roman"/>
          <w:sz w:val="24"/>
          <w:szCs w:val="24"/>
        </w:rPr>
        <w:t>утверждения схемы расположения земельного участка</w:t>
      </w:r>
      <w:r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3) в случаях, предусмотренных </w:t>
      </w:r>
      <w:hyperlink w:anchor="Par143" w:history="1">
        <w:r w:rsidR="0099298F" w:rsidRPr="0099298F">
          <w:rPr>
            <w:rFonts w:ascii="Times New Roman" w:hAnsi="Times New Roman" w:cs="Times New Roman"/>
            <w:sz w:val="24"/>
            <w:szCs w:val="24"/>
          </w:rPr>
          <w:t>2.10</w:t>
        </w:r>
      </w:hyperlink>
      <w:r w:rsidRPr="00D44265">
        <w:rPr>
          <w:rFonts w:ascii="Times New Roman" w:hAnsi="Times New Roman" w:cs="Times New Roman"/>
          <w:sz w:val="24"/>
          <w:szCs w:val="24"/>
        </w:rPr>
        <w:t xml:space="preserve"> настоящего Регламента, </w:t>
      </w:r>
      <w:r w:rsidR="00802EF1">
        <w:rPr>
          <w:rFonts w:ascii="Times New Roman" w:hAnsi="Times New Roman" w:cs="Times New Roman"/>
          <w:sz w:val="24"/>
          <w:szCs w:val="24"/>
        </w:rPr>
        <w:t>специалист а</w:t>
      </w:r>
      <w:r w:rsidR="00F57506" w:rsidRPr="00D44265">
        <w:rPr>
          <w:rFonts w:ascii="Times New Roman" w:hAnsi="Times New Roman" w:cs="Times New Roman"/>
          <w:sz w:val="24"/>
          <w:szCs w:val="24"/>
        </w:rPr>
        <w:t>дминистрации, в</w:t>
      </w:r>
      <w:r w:rsidRPr="00D44265">
        <w:rPr>
          <w:rFonts w:ascii="Times New Roman" w:hAnsi="Times New Roman" w:cs="Times New Roman"/>
          <w:sz w:val="24"/>
          <w:szCs w:val="24"/>
        </w:rPr>
        <w:t xml:space="preserve"> течение 5 дней подготавливает письмо Заявителю о необходимости устранения выявленных замечаний или представления дополнительных документов, а также дополнительно он вправе </w:t>
      </w:r>
      <w:r w:rsidRPr="00D44265">
        <w:rPr>
          <w:rFonts w:ascii="Times New Roman" w:hAnsi="Times New Roman" w:cs="Times New Roman"/>
          <w:sz w:val="24"/>
          <w:szCs w:val="24"/>
        </w:rPr>
        <w:lastRenderedPageBreak/>
        <w:t xml:space="preserve">известить Заявителя посредством телефонной связи. В случае </w:t>
      </w:r>
      <w:proofErr w:type="spellStart"/>
      <w:r w:rsidR="00802EF1" w:rsidRPr="00D44265">
        <w:rPr>
          <w:rFonts w:ascii="Times New Roman" w:hAnsi="Times New Roman" w:cs="Times New Roman"/>
          <w:sz w:val="24"/>
          <w:szCs w:val="24"/>
        </w:rPr>
        <w:t>неустранения</w:t>
      </w:r>
      <w:proofErr w:type="spellEnd"/>
      <w:r w:rsidRPr="00D44265">
        <w:rPr>
          <w:rFonts w:ascii="Times New Roman" w:hAnsi="Times New Roman" w:cs="Times New Roman"/>
          <w:sz w:val="24"/>
          <w:szCs w:val="24"/>
        </w:rPr>
        <w:t xml:space="preserve"> Заявителем замечаний в течение 14 дней со дня вручения или направления уведомления </w:t>
      </w:r>
      <w:r w:rsidR="00F57506" w:rsidRPr="00D44265">
        <w:rPr>
          <w:rFonts w:ascii="Times New Roman" w:hAnsi="Times New Roman" w:cs="Times New Roman"/>
          <w:sz w:val="24"/>
          <w:szCs w:val="24"/>
        </w:rPr>
        <w:t>специалист</w:t>
      </w:r>
      <w:r w:rsidRPr="00D44265">
        <w:rPr>
          <w:rFonts w:ascii="Times New Roman" w:hAnsi="Times New Roman" w:cs="Times New Roman"/>
          <w:sz w:val="24"/>
          <w:szCs w:val="24"/>
        </w:rPr>
        <w:t xml:space="preserve"> Администрации в течение 5 дней подготавливает проект отказа в рассмотрении Заявления и возврате Заявления с указанием причин, послуживших основанием для отказа в рассмотрении Заявления;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4) в случаях, предусмотренных </w:t>
      </w:r>
      <w:hyperlink w:anchor="Par128" w:history="1">
        <w:r w:rsidRPr="0099298F">
          <w:rPr>
            <w:rFonts w:ascii="Times New Roman" w:hAnsi="Times New Roman" w:cs="Times New Roman"/>
            <w:sz w:val="24"/>
            <w:szCs w:val="24"/>
          </w:rPr>
          <w:t xml:space="preserve">пунктом </w:t>
        </w:r>
      </w:hyperlink>
      <w:r w:rsidR="0099298F" w:rsidRPr="0099298F">
        <w:rPr>
          <w:rFonts w:ascii="Times New Roman" w:hAnsi="Times New Roman" w:cs="Times New Roman"/>
          <w:sz w:val="24"/>
          <w:szCs w:val="24"/>
        </w:rPr>
        <w:t>2.9</w:t>
      </w:r>
      <w:r w:rsidRPr="00D44265">
        <w:rPr>
          <w:rFonts w:ascii="Times New Roman" w:hAnsi="Times New Roman" w:cs="Times New Roman"/>
          <w:sz w:val="24"/>
          <w:szCs w:val="24"/>
        </w:rPr>
        <w:t xml:space="preserve"> настоящего Регламента, </w:t>
      </w:r>
      <w:r w:rsidR="00F57506" w:rsidRPr="00D44265">
        <w:rPr>
          <w:rFonts w:ascii="Times New Roman" w:hAnsi="Times New Roman" w:cs="Times New Roman"/>
          <w:sz w:val="24"/>
          <w:szCs w:val="24"/>
        </w:rPr>
        <w:t>специалист</w:t>
      </w:r>
      <w:r w:rsidR="003226A5">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w:t>
      </w:r>
      <w:r w:rsidR="00F57506" w:rsidRPr="00D44265">
        <w:rPr>
          <w:rFonts w:ascii="Times New Roman" w:hAnsi="Times New Roman" w:cs="Times New Roman"/>
          <w:sz w:val="24"/>
          <w:szCs w:val="24"/>
        </w:rPr>
        <w:t xml:space="preserve"> </w:t>
      </w:r>
      <w:r w:rsidRPr="00D44265">
        <w:rPr>
          <w:rFonts w:ascii="Times New Roman" w:hAnsi="Times New Roman" w:cs="Times New Roman"/>
          <w:sz w:val="24"/>
          <w:szCs w:val="24"/>
        </w:rPr>
        <w:t>готовит ответ Заявителю об отказе в предоставлении Услуги (далее - Ответ);</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5) </w:t>
      </w:r>
      <w:r w:rsidR="00F57506" w:rsidRPr="00D44265">
        <w:rPr>
          <w:rFonts w:ascii="Times New Roman" w:hAnsi="Times New Roman" w:cs="Times New Roman"/>
          <w:sz w:val="24"/>
          <w:szCs w:val="24"/>
        </w:rPr>
        <w:t>специалист</w:t>
      </w:r>
      <w:r w:rsidR="003226A5">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w:t>
      </w:r>
      <w:r w:rsidR="00F57506" w:rsidRPr="00D44265">
        <w:rPr>
          <w:rFonts w:ascii="Times New Roman" w:hAnsi="Times New Roman" w:cs="Times New Roman"/>
          <w:sz w:val="24"/>
          <w:szCs w:val="24"/>
        </w:rPr>
        <w:t xml:space="preserve"> </w:t>
      </w:r>
      <w:r w:rsidRPr="00D44265">
        <w:rPr>
          <w:rFonts w:ascii="Times New Roman" w:hAnsi="Times New Roman" w:cs="Times New Roman"/>
          <w:sz w:val="24"/>
          <w:szCs w:val="24"/>
        </w:rPr>
        <w:t>передает подготовленный ответ на подпись Главе сельсовета;</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7) </w:t>
      </w:r>
      <w:r w:rsidR="00F57506" w:rsidRPr="00D44265">
        <w:rPr>
          <w:rFonts w:ascii="Times New Roman" w:hAnsi="Times New Roman" w:cs="Times New Roman"/>
          <w:sz w:val="24"/>
          <w:szCs w:val="24"/>
        </w:rPr>
        <w:t>специалист</w:t>
      </w:r>
      <w:r w:rsidRPr="00D44265">
        <w:rPr>
          <w:rFonts w:ascii="Times New Roman" w:hAnsi="Times New Roman" w:cs="Times New Roman"/>
          <w:sz w:val="24"/>
          <w:szCs w:val="24"/>
        </w:rPr>
        <w:t xml:space="preserve"> </w:t>
      </w:r>
      <w:r w:rsidR="003226A5">
        <w:rPr>
          <w:rFonts w:ascii="Times New Roman" w:hAnsi="Times New Roman" w:cs="Times New Roman"/>
          <w:sz w:val="24"/>
          <w:szCs w:val="24"/>
        </w:rPr>
        <w:t>а</w:t>
      </w:r>
      <w:r w:rsidRPr="00D44265">
        <w:rPr>
          <w:rFonts w:ascii="Times New Roman" w:hAnsi="Times New Roman" w:cs="Times New Roman"/>
          <w:sz w:val="24"/>
          <w:szCs w:val="24"/>
        </w:rPr>
        <w:t>дминистрации в день подписания ответа Главой сельсовета передает подписанный ответ для регистрации;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8) результатом исполнения административной процедуры является: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 </w:t>
      </w:r>
      <w:r w:rsidR="00B60A62">
        <w:rPr>
          <w:rFonts w:ascii="Times New Roman" w:hAnsi="Times New Roman" w:cs="Times New Roman"/>
          <w:sz w:val="24"/>
          <w:szCs w:val="24"/>
        </w:rPr>
        <w:t>утверждение схемы расположения земельного участка</w:t>
      </w:r>
      <w:r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принятие решения об отказе в предоставлении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9) срок выполнения административной процедуры по рассмотрению Заявления и принятию решения </w:t>
      </w:r>
      <w:r w:rsidRPr="00DF7C16">
        <w:rPr>
          <w:rFonts w:ascii="Times New Roman" w:hAnsi="Times New Roman" w:cs="Times New Roman"/>
          <w:sz w:val="24"/>
          <w:szCs w:val="24"/>
        </w:rPr>
        <w:t xml:space="preserve">составляет </w:t>
      </w:r>
      <w:r w:rsidR="00B80AC9" w:rsidRPr="00DF7C16">
        <w:rPr>
          <w:rFonts w:ascii="Times New Roman" w:hAnsi="Times New Roman" w:cs="Times New Roman"/>
          <w:sz w:val="24"/>
          <w:szCs w:val="24"/>
        </w:rPr>
        <w:t>10</w:t>
      </w:r>
      <w:r w:rsidRPr="00DF7C16">
        <w:rPr>
          <w:rFonts w:ascii="Times New Roman" w:hAnsi="Times New Roman" w:cs="Times New Roman"/>
          <w:sz w:val="24"/>
          <w:szCs w:val="24"/>
        </w:rPr>
        <w:t xml:space="preserve"> дней;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10) в случае направления межведомственного запроса принятие решения по исполнению административной процедуры осуществляется в пятидневный срок после получения из государственных органов, подведомственных органам местного самоуправления организаций запрашиваемых документов или недостающей информации либо отказа в их предоставлении.</w:t>
      </w:r>
    </w:p>
    <w:p w:rsidR="00B60A62" w:rsidRDefault="00697A4E" w:rsidP="00B60A6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3.6</w:t>
      </w:r>
      <w:r w:rsidR="003A6B7B" w:rsidRPr="00D44265">
        <w:rPr>
          <w:rFonts w:ascii="Times New Roman" w:hAnsi="Times New Roman" w:cs="Times New Roman"/>
          <w:sz w:val="24"/>
          <w:szCs w:val="24"/>
        </w:rPr>
        <w:t>. Подготовка проекта правового акта Администрации о</w:t>
      </w:r>
      <w:r w:rsidR="00B60A62">
        <w:rPr>
          <w:rFonts w:ascii="Times New Roman" w:hAnsi="Times New Roman" w:cs="Times New Roman"/>
          <w:sz w:val="24"/>
          <w:szCs w:val="24"/>
        </w:rPr>
        <w:t>б</w:t>
      </w:r>
      <w:r w:rsidR="003A6B7B" w:rsidRPr="00D44265">
        <w:rPr>
          <w:rFonts w:ascii="Times New Roman" w:hAnsi="Times New Roman" w:cs="Times New Roman"/>
          <w:sz w:val="24"/>
          <w:szCs w:val="24"/>
        </w:rPr>
        <w:t xml:space="preserve"> </w:t>
      </w:r>
      <w:r w:rsidR="00B60A62">
        <w:rPr>
          <w:rFonts w:ascii="Times New Roman" w:hAnsi="Times New Roman" w:cs="Times New Roman"/>
          <w:sz w:val="24"/>
          <w:szCs w:val="24"/>
        </w:rPr>
        <w:t>утверждени</w:t>
      </w:r>
      <w:r w:rsidR="00DF7C16">
        <w:rPr>
          <w:rFonts w:ascii="Times New Roman" w:hAnsi="Times New Roman" w:cs="Times New Roman"/>
          <w:sz w:val="24"/>
          <w:szCs w:val="24"/>
        </w:rPr>
        <w:t>и</w:t>
      </w:r>
      <w:r w:rsidR="00B60A62">
        <w:rPr>
          <w:rFonts w:ascii="Times New Roman" w:hAnsi="Times New Roman" w:cs="Times New Roman"/>
          <w:sz w:val="24"/>
          <w:szCs w:val="24"/>
        </w:rPr>
        <w:t xml:space="preserve"> схемы расположения земельного участка:</w:t>
      </w:r>
    </w:p>
    <w:p w:rsidR="003A6B7B" w:rsidRPr="00D44265" w:rsidRDefault="003A6B7B" w:rsidP="00B60A62">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основанием начала административной процедуры является наличие всех документов, необходимых для предоставления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2) </w:t>
      </w:r>
      <w:r w:rsidR="00F57506" w:rsidRPr="00D44265">
        <w:rPr>
          <w:rFonts w:ascii="Times New Roman" w:hAnsi="Times New Roman" w:cs="Times New Roman"/>
          <w:sz w:val="24"/>
          <w:szCs w:val="24"/>
        </w:rPr>
        <w:t>специалист</w:t>
      </w:r>
      <w:r w:rsidR="003226A5">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 готовит проект правового акта Администрации о</w:t>
      </w:r>
      <w:r w:rsidR="00B60A62">
        <w:rPr>
          <w:rFonts w:ascii="Times New Roman" w:hAnsi="Times New Roman" w:cs="Times New Roman"/>
          <w:sz w:val="24"/>
          <w:szCs w:val="24"/>
        </w:rPr>
        <w:t>б</w:t>
      </w:r>
      <w:r w:rsidRPr="00D44265">
        <w:rPr>
          <w:rFonts w:ascii="Times New Roman" w:hAnsi="Times New Roman" w:cs="Times New Roman"/>
          <w:sz w:val="24"/>
          <w:szCs w:val="24"/>
        </w:rPr>
        <w:t xml:space="preserve"> </w:t>
      </w:r>
      <w:r w:rsidR="00B60A62">
        <w:rPr>
          <w:rFonts w:ascii="Times New Roman" w:hAnsi="Times New Roman" w:cs="Times New Roman"/>
          <w:sz w:val="24"/>
          <w:szCs w:val="24"/>
        </w:rPr>
        <w:t>утверждении схемы расположения земельного участка</w:t>
      </w:r>
      <w:r w:rsidRPr="00D44265">
        <w:rPr>
          <w:rFonts w:ascii="Times New Roman" w:hAnsi="Times New Roman" w:cs="Times New Roman"/>
          <w:sz w:val="24"/>
          <w:szCs w:val="24"/>
        </w:rPr>
        <w:t>, его согласование и подписание в срок не более 20 дней с момента поступления к нему Заявления, а в случае наличия замечаний к Заявлению и/или приложенным к нему документам - в течение 5 рабочих дней со дня устранения Заявителем замечаний.</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Проект правового акта согласовывается с</w:t>
      </w:r>
      <w:r w:rsidR="00B60A62">
        <w:rPr>
          <w:rFonts w:ascii="Times New Roman" w:hAnsi="Times New Roman" w:cs="Times New Roman"/>
          <w:sz w:val="24"/>
          <w:szCs w:val="24"/>
        </w:rPr>
        <w:t>о</w:t>
      </w:r>
      <w:r w:rsidRPr="00D44265">
        <w:rPr>
          <w:rFonts w:ascii="Times New Roman" w:hAnsi="Times New Roman" w:cs="Times New Roman"/>
          <w:sz w:val="24"/>
          <w:szCs w:val="24"/>
        </w:rPr>
        <w:t xml:space="preserve"> специал</w:t>
      </w:r>
      <w:r w:rsidR="003226A5">
        <w:rPr>
          <w:rFonts w:ascii="Times New Roman" w:hAnsi="Times New Roman" w:cs="Times New Roman"/>
          <w:sz w:val="24"/>
          <w:szCs w:val="24"/>
        </w:rPr>
        <w:t>истом а</w:t>
      </w:r>
      <w:r w:rsidRPr="00D44265">
        <w:rPr>
          <w:rFonts w:ascii="Times New Roman" w:hAnsi="Times New Roman" w:cs="Times New Roman"/>
          <w:sz w:val="24"/>
          <w:szCs w:val="24"/>
        </w:rPr>
        <w:t>дминистрации. После согласования проект правового акта передается на подпись Главе сельсовета или должностному лицу, назначенному в установленном порядке исполняющим полномочия Главы сельсовета.</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Правовой акт принимается в месячный срок со дня поступления соответствующего заявления и необходимых документов;</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3) правовой акт о предоставлении выдается Заявителю </w:t>
      </w:r>
      <w:r w:rsidR="00F57506" w:rsidRPr="00D44265">
        <w:rPr>
          <w:rFonts w:ascii="Times New Roman" w:hAnsi="Times New Roman" w:cs="Times New Roman"/>
          <w:sz w:val="24"/>
          <w:szCs w:val="24"/>
        </w:rPr>
        <w:t>специалистом</w:t>
      </w:r>
      <w:r w:rsidR="003226A5">
        <w:rPr>
          <w:rFonts w:ascii="Times New Roman" w:hAnsi="Times New Roman" w:cs="Times New Roman"/>
          <w:sz w:val="24"/>
          <w:szCs w:val="24"/>
        </w:rPr>
        <w:t xml:space="preserve"> а</w:t>
      </w:r>
      <w:r w:rsidRPr="00D44265">
        <w:rPr>
          <w:rFonts w:ascii="Times New Roman" w:hAnsi="Times New Roman" w:cs="Times New Roman"/>
          <w:sz w:val="24"/>
          <w:szCs w:val="24"/>
        </w:rPr>
        <w:t>дминистрации</w:t>
      </w:r>
      <w:r w:rsidR="00F57506"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результатом исполнения административной процедуры является:</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 </w:t>
      </w:r>
      <w:r w:rsidR="00B80AC9">
        <w:rPr>
          <w:rFonts w:ascii="Times New Roman" w:hAnsi="Times New Roman" w:cs="Times New Roman"/>
          <w:sz w:val="24"/>
          <w:szCs w:val="24"/>
        </w:rPr>
        <w:t>п</w:t>
      </w:r>
      <w:r w:rsidR="00B80AC9" w:rsidRPr="00B80AC9">
        <w:rPr>
          <w:rFonts w:ascii="Times New Roman" w:hAnsi="Times New Roman" w:cs="Times New Roman"/>
          <w:sz w:val="24"/>
          <w:szCs w:val="24"/>
        </w:rPr>
        <w:t>ринятие</w:t>
      </w:r>
      <w:r w:rsidRPr="00B80AC9">
        <w:rPr>
          <w:rFonts w:ascii="Times New Roman" w:hAnsi="Times New Roman" w:cs="Times New Roman"/>
          <w:sz w:val="24"/>
          <w:szCs w:val="24"/>
        </w:rPr>
        <w:t xml:space="preserve"> правового</w:t>
      </w:r>
      <w:r w:rsidRPr="00D44265">
        <w:rPr>
          <w:rFonts w:ascii="Times New Roman" w:hAnsi="Times New Roman" w:cs="Times New Roman"/>
          <w:sz w:val="24"/>
          <w:szCs w:val="24"/>
        </w:rPr>
        <w:t xml:space="preserve"> акта Администрации </w:t>
      </w:r>
      <w:r w:rsidR="00B60A62">
        <w:rPr>
          <w:rFonts w:ascii="Times New Roman" w:hAnsi="Times New Roman" w:cs="Times New Roman"/>
          <w:sz w:val="24"/>
          <w:szCs w:val="24"/>
        </w:rPr>
        <w:t>об утверждении схемы расположения земельного участка</w:t>
      </w:r>
      <w:r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 направление Заявителю письма об отказе в </w:t>
      </w:r>
      <w:r w:rsidR="00B60A62">
        <w:rPr>
          <w:rFonts w:ascii="Times New Roman" w:hAnsi="Times New Roman" w:cs="Times New Roman"/>
          <w:sz w:val="24"/>
          <w:szCs w:val="24"/>
        </w:rPr>
        <w:t>утверждении схемы расположения земельного участка</w:t>
      </w:r>
      <w:r w:rsidRPr="00D44265">
        <w:rPr>
          <w:rFonts w:ascii="Times New Roman" w:hAnsi="Times New Roman" w:cs="Times New Roman"/>
          <w:sz w:val="24"/>
          <w:szCs w:val="24"/>
        </w:rPr>
        <w:t>.</w:t>
      </w:r>
    </w:p>
    <w:p w:rsidR="003A6B7B" w:rsidRPr="00D44265" w:rsidRDefault="001E19D4"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3.7</w:t>
      </w:r>
      <w:r w:rsidR="003A6B7B" w:rsidRPr="00D44265">
        <w:rPr>
          <w:rFonts w:ascii="Times New Roman" w:hAnsi="Times New Roman" w:cs="Times New Roman"/>
          <w:sz w:val="24"/>
          <w:szCs w:val="24"/>
        </w:rPr>
        <w:t>. Выдача результата предоставления Услуги:</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письмо уведомительного характера либо ответ об отказе в предоставлении Услуги направляется почтовым отправлением в адрес Заявителя в течение 30 дней со дня регистрации Заявления в Администрации;</w:t>
      </w:r>
    </w:p>
    <w:p w:rsidR="003A6B7B" w:rsidRPr="00D44265" w:rsidRDefault="003226A5" w:rsidP="003A6B7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 результат Услуги </w:t>
      </w:r>
      <w:r w:rsidRPr="00B80AC9">
        <w:rPr>
          <w:rFonts w:ascii="Times New Roman" w:hAnsi="Times New Roman" w:cs="Times New Roman"/>
          <w:sz w:val="24"/>
          <w:szCs w:val="24"/>
        </w:rPr>
        <w:t>(копия</w:t>
      </w:r>
      <w:r w:rsidR="003A6B7B" w:rsidRPr="00B80AC9">
        <w:rPr>
          <w:rFonts w:ascii="Times New Roman" w:hAnsi="Times New Roman" w:cs="Times New Roman"/>
          <w:sz w:val="24"/>
          <w:szCs w:val="24"/>
        </w:rPr>
        <w:t xml:space="preserve"> правового акта) выдается</w:t>
      </w:r>
      <w:r w:rsidR="003A6B7B" w:rsidRPr="00D44265">
        <w:rPr>
          <w:rFonts w:ascii="Times New Roman" w:hAnsi="Times New Roman" w:cs="Times New Roman"/>
          <w:sz w:val="24"/>
          <w:szCs w:val="24"/>
        </w:rPr>
        <w:t xml:space="preserve"> Заявителю </w:t>
      </w:r>
      <w:r w:rsidR="00F57506" w:rsidRPr="00D44265">
        <w:rPr>
          <w:rFonts w:ascii="Times New Roman" w:hAnsi="Times New Roman" w:cs="Times New Roman"/>
          <w:sz w:val="24"/>
          <w:szCs w:val="24"/>
        </w:rPr>
        <w:t>специалистом</w:t>
      </w:r>
      <w:r>
        <w:rPr>
          <w:rFonts w:ascii="Times New Roman" w:hAnsi="Times New Roman" w:cs="Times New Roman"/>
          <w:sz w:val="24"/>
          <w:szCs w:val="24"/>
        </w:rPr>
        <w:t xml:space="preserve"> а</w:t>
      </w:r>
      <w:r w:rsidR="003A6B7B" w:rsidRPr="00D44265">
        <w:rPr>
          <w:rFonts w:ascii="Times New Roman" w:hAnsi="Times New Roman" w:cs="Times New Roman"/>
          <w:sz w:val="24"/>
          <w:szCs w:val="24"/>
        </w:rPr>
        <w:t>дминистрации</w:t>
      </w:r>
      <w:r w:rsidR="00F57506" w:rsidRPr="00D44265">
        <w:rPr>
          <w:rFonts w:ascii="Times New Roman" w:hAnsi="Times New Roman" w:cs="Times New Roman"/>
          <w:sz w:val="24"/>
          <w:szCs w:val="24"/>
        </w:rPr>
        <w:t>;</w:t>
      </w:r>
    </w:p>
    <w:p w:rsidR="003A6B7B" w:rsidRPr="00D44265" w:rsidRDefault="003A6B7B" w:rsidP="003A6B7B">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3) в случае подачи Заявления посредством электронной связи </w:t>
      </w:r>
      <w:r w:rsidR="00F57506" w:rsidRPr="00D44265">
        <w:rPr>
          <w:rFonts w:ascii="Times New Roman" w:hAnsi="Times New Roman" w:cs="Times New Roman"/>
          <w:sz w:val="24"/>
          <w:szCs w:val="24"/>
        </w:rPr>
        <w:t xml:space="preserve">специалист </w:t>
      </w:r>
      <w:r w:rsidR="003226A5">
        <w:rPr>
          <w:rFonts w:ascii="Times New Roman" w:hAnsi="Times New Roman" w:cs="Times New Roman"/>
          <w:sz w:val="24"/>
          <w:szCs w:val="24"/>
        </w:rPr>
        <w:t>а</w:t>
      </w:r>
      <w:r w:rsidRPr="00D44265">
        <w:rPr>
          <w:rFonts w:ascii="Times New Roman" w:hAnsi="Times New Roman" w:cs="Times New Roman"/>
          <w:sz w:val="24"/>
          <w:szCs w:val="24"/>
        </w:rPr>
        <w:t>дминистрации сообщает Заявителю о результатах оказания Услуги посредством электронной почты или по телефону, а при обращении Заявителя за выдачей результата Услуги сверяет данные документов, указанные Заявителем при подаче Заявления в электронном виде, и оригиналы документов, предъявляемых Заявителем (или его уполномоченным представителем).</w:t>
      </w:r>
    </w:p>
    <w:p w:rsidR="003A0582" w:rsidRPr="00D44265" w:rsidRDefault="003A0582" w:rsidP="003A0582">
      <w:pPr>
        <w:pStyle w:val="ConsPlusNormal"/>
        <w:jc w:val="both"/>
        <w:rPr>
          <w:rFonts w:ascii="Times New Roman" w:hAnsi="Times New Roman" w:cs="Times New Roman"/>
          <w:sz w:val="24"/>
          <w:szCs w:val="24"/>
        </w:rPr>
      </w:pPr>
    </w:p>
    <w:p w:rsidR="0024218C" w:rsidRPr="00D44265" w:rsidRDefault="0024218C" w:rsidP="0024218C">
      <w:pPr>
        <w:pStyle w:val="ConsPlusNormal"/>
        <w:jc w:val="center"/>
        <w:outlineLvl w:val="1"/>
        <w:rPr>
          <w:rFonts w:ascii="Times New Roman" w:hAnsi="Times New Roman" w:cs="Times New Roman"/>
          <w:b/>
          <w:sz w:val="24"/>
          <w:szCs w:val="24"/>
        </w:rPr>
      </w:pPr>
      <w:r w:rsidRPr="00D44265">
        <w:rPr>
          <w:rFonts w:ascii="Times New Roman" w:hAnsi="Times New Roman" w:cs="Times New Roman"/>
          <w:b/>
          <w:sz w:val="24"/>
          <w:szCs w:val="24"/>
        </w:rPr>
        <w:t xml:space="preserve">4. </w:t>
      </w:r>
      <w:r w:rsidR="003C167E">
        <w:rPr>
          <w:rFonts w:ascii="Times New Roman" w:hAnsi="Times New Roman" w:cs="Times New Roman"/>
          <w:b/>
          <w:sz w:val="24"/>
          <w:szCs w:val="24"/>
        </w:rPr>
        <w:t>Ф</w:t>
      </w:r>
      <w:r w:rsidR="003C167E" w:rsidRPr="00D44265">
        <w:rPr>
          <w:rFonts w:ascii="Times New Roman" w:hAnsi="Times New Roman" w:cs="Times New Roman"/>
          <w:b/>
          <w:sz w:val="24"/>
          <w:szCs w:val="24"/>
        </w:rPr>
        <w:t>ормы контроля за исполнением</w:t>
      </w:r>
      <w:r w:rsidR="003C167E">
        <w:rPr>
          <w:rFonts w:ascii="Times New Roman" w:hAnsi="Times New Roman" w:cs="Times New Roman"/>
          <w:b/>
          <w:sz w:val="24"/>
          <w:szCs w:val="24"/>
        </w:rPr>
        <w:t xml:space="preserve"> </w:t>
      </w:r>
      <w:r w:rsidR="003C167E" w:rsidRPr="00D44265">
        <w:rPr>
          <w:rFonts w:ascii="Times New Roman" w:hAnsi="Times New Roman" w:cs="Times New Roman"/>
          <w:b/>
          <w:sz w:val="24"/>
          <w:szCs w:val="24"/>
        </w:rPr>
        <w:t>административного регламента</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lastRenderedPageBreak/>
        <w:t>4.1</w:t>
      </w:r>
      <w:r w:rsidR="0024218C" w:rsidRPr="00D44265">
        <w:rPr>
          <w:rFonts w:ascii="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осуществляется постоянно </w:t>
      </w:r>
      <w:r w:rsidR="003226A5">
        <w:rPr>
          <w:rFonts w:ascii="Times New Roman" w:hAnsi="Times New Roman" w:cs="Times New Roman"/>
          <w:sz w:val="24"/>
          <w:szCs w:val="24"/>
        </w:rPr>
        <w:t>специалистом а</w:t>
      </w:r>
      <w:r w:rsidRPr="00D44265">
        <w:rPr>
          <w:rFonts w:ascii="Times New Roman" w:hAnsi="Times New Roman" w:cs="Times New Roman"/>
          <w:sz w:val="24"/>
          <w:szCs w:val="24"/>
        </w:rPr>
        <w:t>дминистрации</w:t>
      </w:r>
      <w:r w:rsidR="0024218C" w:rsidRPr="00D44265">
        <w:rPr>
          <w:rFonts w:ascii="Times New Roman" w:hAnsi="Times New Roman" w:cs="Times New Roman"/>
          <w:sz w:val="24"/>
          <w:szCs w:val="24"/>
        </w:rPr>
        <w:t>, а также путем проведения Главой сельсовета, либо его заместителем проверок исполнения положений настоящего Регламента, иных нормативных правовых актов.</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Для текущего контроля используются сведения, полученные в информационной системе регистрации входящих и исходящих документов Администрации.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Главу сельсовета, либо его заместителя, а также осуществляют срочные меры по устранению нарушений.</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4.2</w:t>
      </w:r>
      <w:r w:rsidR="0024218C" w:rsidRPr="00D44265">
        <w:rPr>
          <w:rFonts w:ascii="Times New Roman" w:hAnsi="Times New Roman" w:cs="Times New Roman"/>
          <w:sz w:val="24"/>
          <w:szCs w:val="24"/>
        </w:rPr>
        <w:t>. Контроль за полнотой и качеством предоставления Услуги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Проверки могут быть плановыми (осуществляться по итогам работы за полгода или год) и внеплановыми. Проверка также может проводиться по конкретному обращению Заявителя.</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p>
    <w:p w:rsidR="0024218C" w:rsidRPr="00D44265" w:rsidRDefault="0024218C" w:rsidP="0024218C">
      <w:pPr>
        <w:pStyle w:val="ConsPlusNormal"/>
        <w:ind w:firstLine="709"/>
        <w:jc w:val="both"/>
        <w:rPr>
          <w:rFonts w:ascii="Times New Roman" w:hAnsi="Times New Roman" w:cs="Times New Roman"/>
          <w:sz w:val="24"/>
          <w:szCs w:val="24"/>
        </w:rPr>
      </w:pPr>
    </w:p>
    <w:p w:rsidR="0024218C" w:rsidRDefault="0024218C" w:rsidP="0024218C">
      <w:pPr>
        <w:pStyle w:val="ConsPlusNormal"/>
        <w:jc w:val="center"/>
        <w:outlineLvl w:val="1"/>
        <w:rPr>
          <w:rFonts w:ascii="Times New Roman" w:hAnsi="Times New Roman" w:cs="Times New Roman"/>
          <w:b/>
          <w:sz w:val="24"/>
          <w:szCs w:val="24"/>
        </w:rPr>
      </w:pPr>
      <w:r w:rsidRPr="00D44265">
        <w:rPr>
          <w:rFonts w:ascii="Times New Roman" w:hAnsi="Times New Roman" w:cs="Times New Roman"/>
          <w:b/>
          <w:sz w:val="24"/>
          <w:szCs w:val="24"/>
        </w:rPr>
        <w:t xml:space="preserve">5. </w:t>
      </w:r>
      <w:r w:rsidR="00D44265">
        <w:rPr>
          <w:rFonts w:ascii="Times New Roman" w:hAnsi="Times New Roman" w:cs="Times New Roman"/>
          <w:b/>
          <w:sz w:val="24"/>
          <w:szCs w:val="24"/>
        </w:rPr>
        <w:t>Д</w:t>
      </w:r>
      <w:r w:rsidR="00D44265" w:rsidRPr="00D44265">
        <w:rPr>
          <w:rFonts w:ascii="Times New Roman" w:hAnsi="Times New Roman" w:cs="Times New Roman"/>
          <w:b/>
          <w:sz w:val="24"/>
          <w:szCs w:val="24"/>
        </w:rPr>
        <w:t>осудебный (внесудебный) порядок обжалования решений</w:t>
      </w:r>
      <w:r w:rsidR="00D44265">
        <w:rPr>
          <w:rFonts w:ascii="Times New Roman" w:hAnsi="Times New Roman" w:cs="Times New Roman"/>
          <w:b/>
          <w:sz w:val="24"/>
          <w:szCs w:val="24"/>
        </w:rPr>
        <w:t xml:space="preserve"> </w:t>
      </w:r>
      <w:r w:rsidR="00D44265" w:rsidRPr="00D44265">
        <w:rPr>
          <w:rFonts w:ascii="Times New Roman" w:hAnsi="Times New Roman" w:cs="Times New Roman"/>
          <w:b/>
          <w:sz w:val="24"/>
          <w:szCs w:val="24"/>
        </w:rPr>
        <w:t>и действий (бездействия) органа, предоставляющего</w:t>
      </w:r>
      <w:r w:rsidR="00D44265">
        <w:rPr>
          <w:rFonts w:ascii="Times New Roman" w:hAnsi="Times New Roman" w:cs="Times New Roman"/>
          <w:b/>
          <w:sz w:val="24"/>
          <w:szCs w:val="24"/>
        </w:rPr>
        <w:t xml:space="preserve"> </w:t>
      </w:r>
      <w:r w:rsidR="00D44265" w:rsidRPr="00D44265">
        <w:rPr>
          <w:rFonts w:ascii="Times New Roman" w:hAnsi="Times New Roman" w:cs="Times New Roman"/>
          <w:b/>
          <w:sz w:val="24"/>
          <w:szCs w:val="24"/>
        </w:rPr>
        <w:t xml:space="preserve">муниципальную услугу, а также должностных лиц </w:t>
      </w:r>
    </w:p>
    <w:p w:rsidR="00C419FF" w:rsidRPr="00D44265" w:rsidRDefault="00C419FF" w:rsidP="0024218C">
      <w:pPr>
        <w:pStyle w:val="ConsPlusNormal"/>
        <w:jc w:val="center"/>
        <w:outlineLvl w:val="1"/>
        <w:rPr>
          <w:rFonts w:ascii="Times New Roman" w:hAnsi="Times New Roman" w:cs="Times New Roman"/>
          <w:b/>
          <w:sz w:val="24"/>
          <w:szCs w:val="24"/>
        </w:rPr>
      </w:pP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1. Заявитель может обжаловать решения и действия (бездействие) органа, предоставляющего муниципальную услугу, а также действия (бездействие) должностных лиц, муниципальных служащих в досудебном (внесудебном) порядке.</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2. Заявитель может обратиться с жалобой, в том числе в следующих случаях:</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2) нарушение срока предоставления муниципальной услуги;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7) отказ органа, предоставляющего муниципальную услугу, </w:t>
      </w:r>
      <w:r w:rsidR="003A29BE" w:rsidRPr="00D44265">
        <w:rPr>
          <w:rFonts w:ascii="Times New Roman" w:hAnsi="Times New Roman" w:cs="Times New Roman"/>
          <w:sz w:val="24"/>
          <w:szCs w:val="24"/>
        </w:rPr>
        <w:t>специалиста администрации</w:t>
      </w:r>
      <w:r w:rsidRPr="00D44265">
        <w:rPr>
          <w:rFonts w:ascii="Times New Roman" w:hAnsi="Times New Roman" w:cs="Times New Roman"/>
          <w:sz w:val="24"/>
          <w:szCs w:val="24"/>
        </w:rPr>
        <w:t>,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 xml:space="preserve">3. Основанием для начала процедуры рассмотрения досудебного (внесудебного) обжалования действий (бездействия) и решений, принятых (осуществляемых) в ходе предоставления муниципальной услуги, является подача Заявителем жалобы лично или </w:t>
      </w:r>
      <w:r w:rsidR="0024218C" w:rsidRPr="00D44265">
        <w:rPr>
          <w:rFonts w:ascii="Times New Roman" w:hAnsi="Times New Roman" w:cs="Times New Roman"/>
          <w:sz w:val="24"/>
          <w:szCs w:val="24"/>
        </w:rPr>
        <w:lastRenderedPageBreak/>
        <w:t>направление письменного обращения, в том числе в форме электронного документа Главе сельсовета.</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5.4</w:t>
      </w:r>
      <w:r w:rsidR="0024218C" w:rsidRPr="00D44265">
        <w:rPr>
          <w:rFonts w:ascii="Times New Roman" w:hAnsi="Times New Roman" w:cs="Times New Roman"/>
          <w:sz w:val="24"/>
          <w:szCs w:val="24"/>
        </w:rPr>
        <w:t>. Жалоба подается в письменной форме на бумажном носителе, в электронной форме в орган, предоставляющий муниципальную услугу.</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Заявитель вправе обжаловать действия (бездействие) и решения, принятые должностными лицами в ходе предоставления муниципальной услуги Главе сельсовета.</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5.5</w:t>
      </w:r>
      <w:r w:rsidR="0024218C" w:rsidRPr="00D44265">
        <w:rPr>
          <w:rFonts w:ascii="Times New Roman" w:hAnsi="Times New Roman" w:cs="Times New Roman"/>
          <w:sz w:val="24"/>
          <w:szCs w:val="24"/>
        </w:rPr>
        <w:t>.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6. Жалоба должна содержать:</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1) наименование органа, предоставляющего муниципальную услугу, </w:t>
      </w:r>
      <w:r w:rsidR="003A29BE" w:rsidRPr="00D44265">
        <w:rPr>
          <w:rFonts w:ascii="Times New Roman" w:hAnsi="Times New Roman" w:cs="Times New Roman"/>
          <w:sz w:val="24"/>
          <w:szCs w:val="24"/>
        </w:rPr>
        <w:t>специалиста</w:t>
      </w:r>
      <w:r w:rsidRPr="00D44265">
        <w:rPr>
          <w:rFonts w:ascii="Times New Roman" w:hAnsi="Times New Roman" w:cs="Times New Roman"/>
          <w:sz w:val="24"/>
          <w:szCs w:val="24"/>
        </w:rPr>
        <w:t>, предоставляющего муниципальную услугу, либо муниципального служащего, решения и действия (бездействие) которых обжалуются;</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 xml:space="preserve">3) сведения об обжалуемых решениях и действиях (бездействии) органа, предоставляющего муниципальную услугу, </w:t>
      </w:r>
      <w:r w:rsidR="003A29BE" w:rsidRPr="00D44265">
        <w:rPr>
          <w:rFonts w:ascii="Times New Roman" w:hAnsi="Times New Roman" w:cs="Times New Roman"/>
          <w:sz w:val="24"/>
          <w:szCs w:val="24"/>
        </w:rPr>
        <w:t>специалиста администрации</w:t>
      </w:r>
      <w:r w:rsidRPr="00D44265">
        <w:rPr>
          <w:rFonts w:ascii="Times New Roman" w:hAnsi="Times New Roman" w:cs="Times New Roman"/>
          <w:sz w:val="24"/>
          <w:szCs w:val="24"/>
        </w:rPr>
        <w:t>, предоставляющего муниципальную услугу, либо муниципального служащего;</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 xml:space="preserve">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w:t>
      </w:r>
      <w:r w:rsidR="003A29BE" w:rsidRPr="00D44265">
        <w:rPr>
          <w:rFonts w:ascii="Times New Roman" w:hAnsi="Times New Roman" w:cs="Times New Roman"/>
          <w:sz w:val="24"/>
          <w:szCs w:val="24"/>
        </w:rPr>
        <w:t>специалиста администрации</w:t>
      </w:r>
      <w:r w:rsidR="0024218C" w:rsidRPr="00D44265">
        <w:rPr>
          <w:rFonts w:ascii="Times New Roman" w:hAnsi="Times New Roman" w:cs="Times New Roman"/>
          <w:sz w:val="24"/>
          <w:szCs w:val="24"/>
        </w:rPr>
        <w:t>,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4218C" w:rsidRPr="00D44265" w:rsidRDefault="0060796D" w:rsidP="0024218C">
      <w:pPr>
        <w:pStyle w:val="ConsPlusNormal"/>
        <w:ind w:firstLine="709"/>
        <w:jc w:val="both"/>
        <w:rPr>
          <w:rFonts w:ascii="Times New Roman" w:hAnsi="Times New Roman" w:cs="Times New Roman"/>
          <w:sz w:val="24"/>
          <w:szCs w:val="24"/>
        </w:rPr>
      </w:pPr>
      <w:bookmarkStart w:id="6" w:name="Par283"/>
      <w:bookmarkEnd w:id="6"/>
      <w:r w:rsidRPr="00D44265">
        <w:rPr>
          <w:rFonts w:ascii="Times New Roman" w:hAnsi="Times New Roman" w:cs="Times New Roman"/>
          <w:sz w:val="24"/>
          <w:szCs w:val="24"/>
        </w:rPr>
        <w:t>5.8</w:t>
      </w:r>
      <w:r w:rsidR="0024218C" w:rsidRPr="00D44265">
        <w:rPr>
          <w:rFonts w:ascii="Times New Roman" w:hAnsi="Times New Roman" w:cs="Times New Roman"/>
          <w:sz w:val="24"/>
          <w:szCs w:val="24"/>
        </w:rPr>
        <w:t>. Результатом рассмотрения жалобы является одно из следующих решений:</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1) удовлетворение жалобы,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24218C" w:rsidRPr="00D44265" w:rsidRDefault="0024218C"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2) отказ в удовлетворении жалобы.</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w:t>
      </w:r>
      <w:r w:rsidR="0024218C" w:rsidRPr="00D44265">
        <w:rPr>
          <w:rFonts w:ascii="Times New Roman" w:hAnsi="Times New Roman" w:cs="Times New Roman"/>
          <w:sz w:val="24"/>
          <w:szCs w:val="24"/>
        </w:rPr>
        <w:t xml:space="preserve">9. Не позднее дня, следующего за днем принятия решения, указанного </w:t>
      </w:r>
      <w:r w:rsidR="0024218C" w:rsidRPr="00C419FF">
        <w:rPr>
          <w:rFonts w:ascii="Times New Roman" w:hAnsi="Times New Roman" w:cs="Times New Roman"/>
          <w:sz w:val="24"/>
          <w:szCs w:val="24"/>
        </w:rPr>
        <w:t xml:space="preserve">в </w:t>
      </w:r>
      <w:hyperlink w:anchor="Par283" w:history="1">
        <w:r w:rsidR="0024218C" w:rsidRPr="00C419FF">
          <w:rPr>
            <w:rFonts w:ascii="Times New Roman" w:hAnsi="Times New Roman" w:cs="Times New Roman"/>
            <w:sz w:val="24"/>
            <w:szCs w:val="24"/>
          </w:rPr>
          <w:t xml:space="preserve">пункте </w:t>
        </w:r>
        <w:r w:rsidRPr="00C419FF">
          <w:rPr>
            <w:rFonts w:ascii="Times New Roman" w:hAnsi="Times New Roman" w:cs="Times New Roman"/>
            <w:sz w:val="24"/>
            <w:szCs w:val="24"/>
          </w:rPr>
          <w:t>5.</w:t>
        </w:r>
        <w:r w:rsidR="00D33FD3" w:rsidRPr="00C419FF">
          <w:rPr>
            <w:rFonts w:ascii="Times New Roman" w:hAnsi="Times New Roman" w:cs="Times New Roman"/>
            <w:sz w:val="24"/>
            <w:szCs w:val="24"/>
          </w:rPr>
          <w:t>8</w:t>
        </w:r>
      </w:hyperlink>
      <w:r w:rsidR="0024218C" w:rsidRPr="00D44265">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218C" w:rsidRPr="00D44265" w:rsidRDefault="0060796D" w:rsidP="0024218C">
      <w:pPr>
        <w:pStyle w:val="ConsPlusNormal"/>
        <w:ind w:firstLine="709"/>
        <w:jc w:val="both"/>
        <w:rPr>
          <w:rFonts w:ascii="Times New Roman" w:hAnsi="Times New Roman" w:cs="Times New Roman"/>
          <w:sz w:val="24"/>
          <w:szCs w:val="24"/>
        </w:rPr>
      </w:pPr>
      <w:r w:rsidRPr="00D44265">
        <w:rPr>
          <w:rFonts w:ascii="Times New Roman" w:hAnsi="Times New Roman" w:cs="Times New Roman"/>
          <w:sz w:val="24"/>
          <w:szCs w:val="24"/>
        </w:rPr>
        <w:t>5.1</w:t>
      </w:r>
      <w:r w:rsidR="00A545BA">
        <w:rPr>
          <w:rFonts w:ascii="Times New Roman" w:hAnsi="Times New Roman" w:cs="Times New Roman"/>
          <w:sz w:val="24"/>
          <w:szCs w:val="24"/>
        </w:rPr>
        <w:t>0</w:t>
      </w:r>
      <w:r w:rsidR="0024218C" w:rsidRPr="00D44265">
        <w:rPr>
          <w:rFonts w:ascii="Times New Roman" w:hAnsi="Times New Roman" w:cs="Times New Roman"/>
          <w:sz w:val="24"/>
          <w:szCs w:val="24"/>
        </w:rPr>
        <w:t>. Заявители имеют право обратиться в Администрацию за получением информации и документов, необходимых для обоснования и рассмотрения жалобы.</w:t>
      </w:r>
    </w:p>
    <w:p w:rsidR="0024218C" w:rsidRDefault="0060796D" w:rsidP="0024218C">
      <w:pPr>
        <w:pStyle w:val="ConsPlusNormal"/>
        <w:ind w:firstLine="709"/>
        <w:jc w:val="both"/>
        <w:rPr>
          <w:sz w:val="28"/>
          <w:szCs w:val="28"/>
        </w:rPr>
      </w:pPr>
      <w:r w:rsidRPr="00D44265">
        <w:rPr>
          <w:rFonts w:ascii="Times New Roman" w:hAnsi="Times New Roman" w:cs="Times New Roman"/>
          <w:sz w:val="24"/>
          <w:szCs w:val="24"/>
        </w:rPr>
        <w:t>5.1</w:t>
      </w:r>
      <w:r w:rsidR="00A545BA">
        <w:rPr>
          <w:rFonts w:ascii="Times New Roman" w:hAnsi="Times New Roman" w:cs="Times New Roman"/>
          <w:sz w:val="24"/>
          <w:szCs w:val="24"/>
        </w:rPr>
        <w:t>1</w:t>
      </w:r>
      <w:bookmarkStart w:id="7" w:name="_GoBack"/>
      <w:bookmarkEnd w:id="7"/>
      <w:r w:rsidR="00C419FF">
        <w:rPr>
          <w:rFonts w:ascii="Times New Roman" w:hAnsi="Times New Roman" w:cs="Times New Roman"/>
          <w:sz w:val="24"/>
          <w:szCs w:val="24"/>
        </w:rPr>
        <w:t xml:space="preserve">. </w:t>
      </w:r>
      <w:r w:rsidR="0024218C" w:rsidRPr="00D44265">
        <w:rPr>
          <w:rFonts w:ascii="Times New Roman" w:hAnsi="Times New Roman" w:cs="Times New Roman"/>
          <w:sz w:val="24"/>
          <w:szCs w:val="24"/>
        </w:rPr>
        <w:t xml:space="preserve">Заявители вправе обжаловать решения, принятые в ходе предоставления муниципальной услуги, действия или бездействие должностных лиц </w:t>
      </w:r>
      <w:r w:rsidR="003A29BE" w:rsidRPr="00D44265">
        <w:rPr>
          <w:rFonts w:ascii="Times New Roman" w:hAnsi="Times New Roman" w:cs="Times New Roman"/>
          <w:sz w:val="24"/>
          <w:szCs w:val="24"/>
        </w:rPr>
        <w:t>Администрации</w:t>
      </w:r>
      <w:r w:rsidR="0024218C" w:rsidRPr="00D44265">
        <w:rPr>
          <w:rFonts w:ascii="Times New Roman" w:hAnsi="Times New Roman" w:cs="Times New Roman"/>
          <w:sz w:val="24"/>
          <w:szCs w:val="24"/>
        </w:rPr>
        <w:t xml:space="preserve">, предоставляющего муниципальную </w:t>
      </w:r>
      <w:r w:rsidR="0024218C" w:rsidRPr="007B655A">
        <w:rPr>
          <w:rFonts w:ascii="Times New Roman" w:hAnsi="Times New Roman" w:cs="Times New Roman"/>
          <w:sz w:val="24"/>
          <w:szCs w:val="24"/>
        </w:rPr>
        <w:t>услугу в суде общей юрисдикции в</w:t>
      </w:r>
      <w:r w:rsidR="0024218C" w:rsidRPr="00D44265">
        <w:rPr>
          <w:rFonts w:ascii="Times New Roman" w:hAnsi="Times New Roman" w:cs="Times New Roman"/>
          <w:sz w:val="24"/>
          <w:szCs w:val="24"/>
        </w:rPr>
        <w:t xml:space="preserve"> порядке и сроки, установленные законодательством Российской Федерации.</w:t>
      </w:r>
      <w:r w:rsidR="0024218C">
        <w:rPr>
          <w:rFonts w:ascii="Times New Roman" w:hAnsi="Times New Roman" w:cs="Times New Roman"/>
          <w:sz w:val="28"/>
          <w:szCs w:val="28"/>
        </w:rPr>
        <w:br w:type="page"/>
      </w:r>
    </w:p>
    <w:p w:rsidR="00013E9E" w:rsidRPr="00A268FB" w:rsidRDefault="00013E9E" w:rsidP="00013E9E">
      <w:pPr>
        <w:widowControl w:val="0"/>
        <w:autoSpaceDE w:val="0"/>
        <w:autoSpaceDN w:val="0"/>
        <w:adjustRightInd w:val="0"/>
        <w:ind w:left="4536"/>
        <w:jc w:val="both"/>
        <w:rPr>
          <w:sz w:val="20"/>
          <w:szCs w:val="20"/>
        </w:rPr>
      </w:pPr>
      <w:r w:rsidRPr="00A268FB">
        <w:rPr>
          <w:rFonts w:eastAsiaTheme="minorEastAsia"/>
          <w:sz w:val="20"/>
          <w:szCs w:val="20"/>
        </w:rPr>
        <w:lastRenderedPageBreak/>
        <w:t>Приложение № 1 к административному регламенту предоставления</w:t>
      </w:r>
      <w:r w:rsidR="001E19D4" w:rsidRPr="00A268FB">
        <w:rPr>
          <w:rFonts w:eastAsiaTheme="minorEastAsia"/>
          <w:sz w:val="20"/>
          <w:szCs w:val="20"/>
        </w:rPr>
        <w:t xml:space="preserve"> </w:t>
      </w:r>
      <w:r w:rsidRPr="00A268FB">
        <w:rPr>
          <w:sz w:val="20"/>
          <w:szCs w:val="20"/>
        </w:rPr>
        <w:t xml:space="preserve">муниципальной услуги </w:t>
      </w:r>
      <w:r w:rsidR="00A268FB" w:rsidRPr="00A268FB">
        <w:rPr>
          <w:sz w:val="20"/>
          <w:szCs w:val="20"/>
        </w:rPr>
        <w:t>«Утверждение схем расположения земельного участка на кадастровом плане территории»</w:t>
      </w:r>
      <w:r w:rsidRPr="00A268FB">
        <w:rPr>
          <w:sz w:val="20"/>
          <w:szCs w:val="20"/>
        </w:rPr>
        <w:t xml:space="preserve"> утв. Постановлением администрации </w:t>
      </w:r>
      <w:r w:rsidR="00CD556E" w:rsidRPr="00A268FB">
        <w:rPr>
          <w:sz w:val="20"/>
          <w:szCs w:val="20"/>
        </w:rPr>
        <w:t>Светлогор</w:t>
      </w:r>
      <w:r w:rsidRPr="00A268FB">
        <w:rPr>
          <w:sz w:val="20"/>
          <w:szCs w:val="20"/>
        </w:rPr>
        <w:t xml:space="preserve">ского сельсовета от </w:t>
      </w:r>
      <w:r w:rsidR="00A268FB" w:rsidRPr="00A268FB">
        <w:rPr>
          <w:sz w:val="20"/>
          <w:szCs w:val="20"/>
        </w:rPr>
        <w:t>-------</w:t>
      </w:r>
      <w:r w:rsidRPr="00A268FB">
        <w:rPr>
          <w:sz w:val="20"/>
          <w:szCs w:val="20"/>
        </w:rPr>
        <w:t xml:space="preserve"> № </w:t>
      </w:r>
      <w:r w:rsidR="00A268FB" w:rsidRPr="00A268FB">
        <w:rPr>
          <w:sz w:val="20"/>
          <w:szCs w:val="20"/>
        </w:rPr>
        <w:t>-----</w:t>
      </w:r>
    </w:p>
    <w:p w:rsidR="003A0582" w:rsidRPr="00A268FB" w:rsidRDefault="003A0582" w:rsidP="003A0582">
      <w:pPr>
        <w:pStyle w:val="ConsPlusNormal"/>
        <w:jc w:val="both"/>
      </w:pP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 xml:space="preserve">Главе </w:t>
      </w:r>
      <w:r w:rsidR="00CD556E" w:rsidRPr="00A268FB">
        <w:rPr>
          <w:rFonts w:ascii="Times New Roman" w:hAnsi="Times New Roman" w:cs="Times New Roman"/>
        </w:rPr>
        <w:t>Светлогор</w:t>
      </w:r>
      <w:r w:rsidR="00013E9E" w:rsidRPr="00A268FB">
        <w:rPr>
          <w:rFonts w:ascii="Times New Roman" w:hAnsi="Times New Roman" w:cs="Times New Roman"/>
        </w:rPr>
        <w:t>ского сельсовета</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от __________________</w:t>
      </w:r>
      <w:r w:rsidR="00013E9E" w:rsidRPr="00A268FB">
        <w:rPr>
          <w:rFonts w:ascii="Times New Roman" w:hAnsi="Times New Roman" w:cs="Times New Roman"/>
        </w:rPr>
        <w:t>_____</w:t>
      </w:r>
      <w:r w:rsidRPr="00A268FB">
        <w:rPr>
          <w:rFonts w:ascii="Times New Roman" w:hAnsi="Times New Roman" w:cs="Times New Roman"/>
        </w:rPr>
        <w:t>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w:t>
      </w:r>
      <w:r w:rsidR="00013E9E" w:rsidRPr="00A268FB">
        <w:rPr>
          <w:rFonts w:ascii="Times New Roman" w:hAnsi="Times New Roman" w:cs="Times New Roman"/>
        </w:rPr>
        <w:t>____</w:t>
      </w:r>
      <w:r w:rsidRPr="00A268FB">
        <w:rPr>
          <w:rFonts w:ascii="Times New Roman" w:hAnsi="Times New Roman" w:cs="Times New Roman"/>
        </w:rPr>
        <w:t>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______________________</w:t>
      </w:r>
      <w:r w:rsidR="00013E9E" w:rsidRPr="00A268FB">
        <w:rPr>
          <w:rFonts w:ascii="Times New Roman" w:hAnsi="Times New Roman" w:cs="Times New Roman"/>
        </w:rPr>
        <w:t>____</w:t>
      </w:r>
      <w:r w:rsidRPr="00A268FB">
        <w:rPr>
          <w:rFonts w:ascii="Times New Roman" w:hAnsi="Times New Roman" w:cs="Times New Roman"/>
        </w:rPr>
        <w:t>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(Ф.И.О. заявителя, руководителя или</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представителя по доверенности)</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w:t>
      </w:r>
      <w:r w:rsidR="00013E9E" w:rsidRPr="00A268FB">
        <w:rPr>
          <w:rFonts w:ascii="Times New Roman" w:hAnsi="Times New Roman" w:cs="Times New Roman"/>
        </w:rPr>
        <w:t>____</w:t>
      </w:r>
      <w:r w:rsidRPr="00A268FB">
        <w:rPr>
          <w:rFonts w:ascii="Times New Roman" w:hAnsi="Times New Roman" w:cs="Times New Roman"/>
        </w:rPr>
        <w:t>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w:t>
      </w:r>
      <w:r w:rsidR="00013E9E" w:rsidRPr="00A268FB">
        <w:rPr>
          <w:rFonts w:ascii="Times New Roman" w:hAnsi="Times New Roman" w:cs="Times New Roman"/>
        </w:rPr>
        <w:t>____</w:t>
      </w:r>
      <w:r w:rsidRPr="00A268FB">
        <w:rPr>
          <w:rFonts w:ascii="Times New Roman" w:hAnsi="Times New Roman" w:cs="Times New Roman"/>
        </w:rPr>
        <w:t>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w:t>
      </w:r>
      <w:r w:rsidR="00013E9E" w:rsidRPr="00A268FB">
        <w:rPr>
          <w:rFonts w:ascii="Times New Roman" w:hAnsi="Times New Roman" w:cs="Times New Roman"/>
        </w:rPr>
        <w:t>____</w:t>
      </w:r>
      <w:r w:rsidRPr="00A268FB">
        <w:rPr>
          <w:rFonts w:ascii="Times New Roman" w:hAnsi="Times New Roman" w:cs="Times New Roman"/>
        </w:rPr>
        <w:t>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(реквизиты документа, удостоверяющего</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личность)</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w:t>
      </w:r>
      <w:r w:rsidR="00013E9E" w:rsidRPr="00A268FB">
        <w:rPr>
          <w:rFonts w:ascii="Times New Roman" w:hAnsi="Times New Roman" w:cs="Times New Roman"/>
        </w:rPr>
        <w:t>____</w:t>
      </w:r>
      <w:r w:rsidRPr="00A268FB">
        <w:rPr>
          <w:rFonts w:ascii="Times New Roman" w:hAnsi="Times New Roman" w:cs="Times New Roman"/>
        </w:rPr>
        <w:t>_____________________________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w:t>
      </w:r>
      <w:r w:rsidR="00013E9E" w:rsidRPr="00A268FB">
        <w:rPr>
          <w:rFonts w:ascii="Times New Roman" w:hAnsi="Times New Roman" w:cs="Times New Roman"/>
        </w:rPr>
        <w:t>____</w:t>
      </w:r>
      <w:r w:rsidRPr="00A268FB">
        <w:rPr>
          <w:rFonts w:ascii="Times New Roman" w:hAnsi="Times New Roman" w:cs="Times New Roman"/>
        </w:rPr>
        <w:t>____________________________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w:t>
      </w:r>
      <w:r w:rsidR="00013E9E" w:rsidRPr="00A268FB">
        <w:rPr>
          <w:rFonts w:ascii="Times New Roman" w:hAnsi="Times New Roman" w:cs="Times New Roman"/>
        </w:rPr>
        <w:t>____</w:t>
      </w:r>
      <w:r w:rsidRPr="00A268FB">
        <w:rPr>
          <w:rFonts w:ascii="Times New Roman" w:hAnsi="Times New Roman" w:cs="Times New Roman"/>
        </w:rPr>
        <w:t>___________________________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(наименование организации, ИНН, ОГРН)</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______________________________</w:t>
      </w:r>
      <w:r w:rsidR="00013E9E" w:rsidRPr="00A268FB">
        <w:rPr>
          <w:rFonts w:ascii="Times New Roman" w:hAnsi="Times New Roman" w:cs="Times New Roman"/>
        </w:rPr>
        <w:t>____</w:t>
      </w:r>
      <w:r w:rsidRPr="00A268FB">
        <w:rPr>
          <w:rFonts w:ascii="Times New Roman" w:hAnsi="Times New Roman" w:cs="Times New Roman"/>
        </w:rPr>
        <w:t>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__________________________</w:t>
      </w:r>
      <w:r w:rsidR="00013E9E" w:rsidRPr="00A268FB">
        <w:rPr>
          <w:rFonts w:ascii="Times New Roman" w:hAnsi="Times New Roman" w:cs="Times New Roman"/>
        </w:rPr>
        <w:t>____</w:t>
      </w:r>
      <w:r w:rsidRPr="00A268FB">
        <w:rPr>
          <w:rFonts w:ascii="Times New Roman" w:hAnsi="Times New Roman" w:cs="Times New Roman"/>
        </w:rPr>
        <w:t>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_______________________</w:t>
      </w:r>
      <w:r w:rsidR="00013E9E" w:rsidRPr="00A268FB">
        <w:rPr>
          <w:rFonts w:ascii="Times New Roman" w:hAnsi="Times New Roman" w:cs="Times New Roman"/>
        </w:rPr>
        <w:t>____</w:t>
      </w:r>
      <w:r w:rsidRPr="00A268FB">
        <w:rPr>
          <w:rFonts w:ascii="Times New Roman" w:hAnsi="Times New Roman" w:cs="Times New Roman"/>
        </w:rPr>
        <w:t>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(адрес места жительства (для</w:t>
      </w:r>
      <w:r w:rsidR="00D44265" w:rsidRPr="00A268FB">
        <w:rPr>
          <w:rFonts w:ascii="Times New Roman" w:hAnsi="Times New Roman" w:cs="Times New Roman"/>
        </w:rPr>
        <w:t xml:space="preserve"> </w:t>
      </w:r>
      <w:r w:rsidRPr="00A268FB">
        <w:rPr>
          <w:rFonts w:ascii="Times New Roman" w:hAnsi="Times New Roman" w:cs="Times New Roman"/>
        </w:rPr>
        <w:t>гражданина) или сведения</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о местонахождении организации)</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Почтовый адрес: ____</w:t>
      </w:r>
      <w:r w:rsidR="00013E9E" w:rsidRPr="00A268FB">
        <w:rPr>
          <w:rFonts w:ascii="Times New Roman" w:hAnsi="Times New Roman" w:cs="Times New Roman"/>
        </w:rPr>
        <w:t>______</w:t>
      </w:r>
      <w:r w:rsidRPr="00A268FB">
        <w:rPr>
          <w:rFonts w:ascii="Times New Roman" w:hAnsi="Times New Roman" w:cs="Times New Roman"/>
        </w:rPr>
        <w:t>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w:t>
      </w:r>
      <w:r w:rsidR="00013E9E" w:rsidRPr="00A268FB">
        <w:rPr>
          <w:rFonts w:ascii="Times New Roman" w:hAnsi="Times New Roman" w:cs="Times New Roman"/>
        </w:rPr>
        <w:t>_____</w:t>
      </w:r>
      <w:r w:rsidRPr="00A268FB">
        <w:rPr>
          <w:rFonts w:ascii="Times New Roman" w:hAnsi="Times New Roman" w:cs="Times New Roman"/>
        </w:rPr>
        <w:t>_____________________________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w:t>
      </w:r>
      <w:r w:rsidR="00013E9E" w:rsidRPr="00A268FB">
        <w:rPr>
          <w:rFonts w:ascii="Times New Roman" w:hAnsi="Times New Roman" w:cs="Times New Roman"/>
        </w:rPr>
        <w:t>_____</w:t>
      </w:r>
      <w:r w:rsidRPr="00A268FB">
        <w:rPr>
          <w:rFonts w:ascii="Times New Roman" w:hAnsi="Times New Roman" w:cs="Times New Roman"/>
        </w:rPr>
        <w:t>________________________________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Адрес электронной почты: ___</w:t>
      </w:r>
      <w:r w:rsidR="00013E9E" w:rsidRPr="00A268FB">
        <w:rPr>
          <w:rFonts w:ascii="Times New Roman" w:hAnsi="Times New Roman" w:cs="Times New Roman"/>
        </w:rPr>
        <w:t>_______</w:t>
      </w:r>
      <w:r w:rsidRPr="00A268FB">
        <w:rPr>
          <w:rFonts w:ascii="Times New Roman" w:hAnsi="Times New Roman" w:cs="Times New Roman"/>
        </w:rPr>
        <w:t>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___________________</w:t>
      </w:r>
      <w:r w:rsidR="00013E9E" w:rsidRPr="00A268FB">
        <w:rPr>
          <w:rFonts w:ascii="Times New Roman" w:hAnsi="Times New Roman" w:cs="Times New Roman"/>
        </w:rPr>
        <w:t>______</w:t>
      </w:r>
      <w:r w:rsidRPr="00A268FB">
        <w:rPr>
          <w:rFonts w:ascii="Times New Roman" w:hAnsi="Times New Roman" w:cs="Times New Roman"/>
        </w:rPr>
        <w:t>_________________</w:t>
      </w:r>
    </w:p>
    <w:p w:rsidR="003A0582" w:rsidRPr="00A268FB" w:rsidRDefault="003A0582" w:rsidP="00013E9E">
      <w:pPr>
        <w:pStyle w:val="ConsPlusNonformat"/>
        <w:jc w:val="right"/>
        <w:rPr>
          <w:rFonts w:ascii="Times New Roman" w:hAnsi="Times New Roman" w:cs="Times New Roman"/>
        </w:rPr>
      </w:pPr>
      <w:r w:rsidRPr="00A268FB">
        <w:rPr>
          <w:rFonts w:ascii="Times New Roman" w:hAnsi="Times New Roman" w:cs="Times New Roman"/>
        </w:rPr>
        <w:t xml:space="preserve">Номер контактного телефона </w:t>
      </w:r>
      <w:r w:rsidR="00013E9E" w:rsidRPr="00A268FB">
        <w:rPr>
          <w:rFonts w:ascii="Times New Roman" w:hAnsi="Times New Roman" w:cs="Times New Roman"/>
        </w:rPr>
        <w:t>_______</w:t>
      </w:r>
      <w:r w:rsidRPr="00A268FB">
        <w:rPr>
          <w:rFonts w:ascii="Times New Roman" w:hAnsi="Times New Roman" w:cs="Times New Roman"/>
        </w:rPr>
        <w:t>__________</w:t>
      </w:r>
    </w:p>
    <w:p w:rsidR="003A0582" w:rsidRPr="00013E9E" w:rsidRDefault="00013E9E" w:rsidP="00013E9E">
      <w:pPr>
        <w:pStyle w:val="ConsPlusNonformat"/>
        <w:jc w:val="right"/>
        <w:rPr>
          <w:rFonts w:ascii="Times New Roman" w:hAnsi="Times New Roman" w:cs="Times New Roman"/>
          <w:sz w:val="24"/>
          <w:szCs w:val="24"/>
        </w:rPr>
      </w:pPr>
      <w:r w:rsidRPr="00A268FB">
        <w:rPr>
          <w:rFonts w:ascii="Times New Roman" w:hAnsi="Times New Roman" w:cs="Times New Roman"/>
        </w:rPr>
        <w:t>______</w:t>
      </w:r>
      <w:r w:rsidR="003A0582" w:rsidRPr="00A268FB">
        <w:rPr>
          <w:rFonts w:ascii="Times New Roman" w:hAnsi="Times New Roman" w:cs="Times New Roman"/>
        </w:rPr>
        <w:t>_____________________________________</w:t>
      </w:r>
    </w:p>
    <w:p w:rsidR="003A0582" w:rsidRPr="00013E9E" w:rsidRDefault="003A0582" w:rsidP="003A0582">
      <w:pPr>
        <w:pStyle w:val="ConsPlusNonformat"/>
        <w:jc w:val="both"/>
        <w:rPr>
          <w:rFonts w:ascii="Times New Roman" w:hAnsi="Times New Roman" w:cs="Times New Roman"/>
          <w:sz w:val="24"/>
          <w:szCs w:val="24"/>
        </w:rPr>
      </w:pPr>
    </w:p>
    <w:p w:rsidR="003A0582" w:rsidRPr="00013E9E" w:rsidRDefault="003A0582" w:rsidP="00013E9E">
      <w:pPr>
        <w:pStyle w:val="ConsPlusNonformat"/>
        <w:jc w:val="center"/>
        <w:rPr>
          <w:rFonts w:ascii="Times New Roman" w:hAnsi="Times New Roman" w:cs="Times New Roman"/>
          <w:b/>
          <w:sz w:val="28"/>
          <w:szCs w:val="28"/>
        </w:rPr>
      </w:pPr>
      <w:bookmarkStart w:id="8" w:name="Par322"/>
      <w:bookmarkEnd w:id="8"/>
      <w:r w:rsidRPr="00013E9E">
        <w:rPr>
          <w:rFonts w:ascii="Times New Roman" w:hAnsi="Times New Roman" w:cs="Times New Roman"/>
          <w:b/>
          <w:sz w:val="28"/>
          <w:szCs w:val="28"/>
        </w:rPr>
        <w:t>ЗАЯВЛЕНИЕ</w:t>
      </w:r>
    </w:p>
    <w:p w:rsidR="00A268FB" w:rsidRDefault="00A268FB" w:rsidP="00A268FB">
      <w:pPr>
        <w:jc w:val="both"/>
        <w:rPr>
          <w:bCs/>
          <w:sz w:val="20"/>
          <w:szCs w:val="20"/>
        </w:rPr>
      </w:pPr>
      <w:r>
        <w:rPr>
          <w:bCs/>
          <w:sz w:val="20"/>
          <w:szCs w:val="20"/>
        </w:rPr>
        <w:t xml:space="preserve">В целях__________________________________________________________________________________________ </w:t>
      </w:r>
    </w:p>
    <w:p w:rsidR="00A268FB" w:rsidRDefault="00A268FB" w:rsidP="00A268FB">
      <w:pPr>
        <w:jc w:val="both"/>
        <w:rPr>
          <w:bCs/>
          <w:sz w:val="20"/>
          <w:szCs w:val="20"/>
        </w:rPr>
      </w:pPr>
      <w:r>
        <w:rPr>
          <w:bCs/>
          <w:sz w:val="20"/>
          <w:szCs w:val="20"/>
        </w:rPr>
        <w:t>прошу утвердить схему расположения земельного участка (земельных участков) на кадастровом плане территории:</w:t>
      </w:r>
    </w:p>
    <w:p w:rsidR="00A268FB" w:rsidRDefault="00A268FB" w:rsidP="00A268FB">
      <w:pPr>
        <w:jc w:val="both"/>
        <w:rPr>
          <w:bCs/>
          <w:i/>
          <w:iCs/>
          <w:sz w:val="20"/>
          <w:szCs w:val="20"/>
        </w:rPr>
      </w:pPr>
      <w:r>
        <w:rPr>
          <w:bCs/>
          <w:sz w:val="20"/>
          <w:szCs w:val="20"/>
        </w:rPr>
        <w:t xml:space="preserve">местоположение__________________________________________________________________________________ </w:t>
      </w:r>
    </w:p>
    <w:p w:rsidR="00A268FB" w:rsidRDefault="00A268FB" w:rsidP="00A268FB">
      <w:pPr>
        <w:jc w:val="both"/>
        <w:rPr>
          <w:bCs/>
          <w:sz w:val="20"/>
          <w:szCs w:val="20"/>
        </w:rPr>
      </w:pPr>
      <w:r>
        <w:rPr>
          <w:bCs/>
          <w:i/>
          <w:iCs/>
          <w:sz w:val="20"/>
          <w:szCs w:val="20"/>
        </w:rPr>
        <w:t xml:space="preserve">                                                  (указывается адрес или описание местоположения земельного участка)</w:t>
      </w:r>
    </w:p>
    <w:p w:rsidR="00A268FB" w:rsidRDefault="00A268FB" w:rsidP="00A268FB">
      <w:pPr>
        <w:jc w:val="both"/>
        <w:rPr>
          <w:bCs/>
          <w:sz w:val="20"/>
          <w:szCs w:val="20"/>
        </w:rPr>
      </w:pPr>
    </w:p>
    <w:p w:rsidR="00A268FB" w:rsidRDefault="00A268FB" w:rsidP="00A268FB">
      <w:pPr>
        <w:jc w:val="both"/>
        <w:rPr>
          <w:bCs/>
          <w:i/>
          <w:iCs/>
          <w:sz w:val="20"/>
          <w:szCs w:val="20"/>
        </w:rPr>
      </w:pPr>
      <w:r>
        <w:rPr>
          <w:bCs/>
          <w:sz w:val="20"/>
          <w:szCs w:val="20"/>
        </w:rPr>
        <w:t xml:space="preserve">площадью___________________________________________________________________________________кв.м,   </w:t>
      </w:r>
    </w:p>
    <w:p w:rsidR="00A268FB" w:rsidRDefault="00A268FB" w:rsidP="00A268FB">
      <w:pPr>
        <w:jc w:val="both"/>
        <w:rPr>
          <w:bCs/>
          <w:sz w:val="20"/>
          <w:szCs w:val="20"/>
        </w:rPr>
      </w:pPr>
      <w:r>
        <w:rPr>
          <w:bCs/>
          <w:i/>
          <w:iCs/>
          <w:sz w:val="20"/>
          <w:szCs w:val="20"/>
        </w:rPr>
        <w:t xml:space="preserve">                                                   (указывается ориентировочная площадь)                                      </w:t>
      </w:r>
    </w:p>
    <w:p w:rsidR="00A268FB" w:rsidRDefault="00A268FB" w:rsidP="00A268FB">
      <w:pPr>
        <w:jc w:val="both"/>
        <w:rPr>
          <w:bCs/>
          <w:sz w:val="20"/>
          <w:szCs w:val="20"/>
        </w:rPr>
      </w:pPr>
    </w:p>
    <w:p w:rsidR="00A268FB" w:rsidRDefault="00A268FB" w:rsidP="00A268FB">
      <w:pPr>
        <w:jc w:val="both"/>
        <w:rPr>
          <w:bCs/>
          <w:sz w:val="20"/>
          <w:szCs w:val="20"/>
        </w:rPr>
      </w:pPr>
      <w:r>
        <w:rPr>
          <w:bCs/>
          <w:sz w:val="20"/>
          <w:szCs w:val="20"/>
        </w:rPr>
        <w:t>кадастровый номер (при наличии) __________________________________________________________________</w:t>
      </w:r>
    </w:p>
    <w:p w:rsidR="00A268FB" w:rsidRDefault="00A268FB" w:rsidP="00A268FB">
      <w:pPr>
        <w:jc w:val="both"/>
        <w:rPr>
          <w:bCs/>
          <w:sz w:val="20"/>
          <w:szCs w:val="20"/>
        </w:rPr>
      </w:pPr>
    </w:p>
    <w:p w:rsidR="00A268FB" w:rsidRDefault="00A268FB" w:rsidP="00A268FB">
      <w:pPr>
        <w:jc w:val="both"/>
        <w:rPr>
          <w:bCs/>
          <w:sz w:val="20"/>
          <w:szCs w:val="20"/>
        </w:rPr>
      </w:pPr>
      <w:r>
        <w:rPr>
          <w:bCs/>
          <w:sz w:val="20"/>
          <w:szCs w:val="20"/>
        </w:rPr>
        <w:t>вид разрешенного использования (при наличии)_______________________________________________________</w:t>
      </w:r>
    </w:p>
    <w:p w:rsidR="00A268FB" w:rsidRDefault="00A268FB" w:rsidP="00A268FB">
      <w:pPr>
        <w:jc w:val="both"/>
        <w:rPr>
          <w:bCs/>
          <w:sz w:val="20"/>
          <w:szCs w:val="20"/>
        </w:rPr>
      </w:pPr>
      <w:r>
        <w:rPr>
          <w:bCs/>
          <w:sz w:val="20"/>
          <w:szCs w:val="20"/>
        </w:rPr>
        <w:tab/>
      </w:r>
      <w:r>
        <w:rPr>
          <w:bCs/>
          <w:sz w:val="20"/>
          <w:szCs w:val="20"/>
        </w:rPr>
        <w:tab/>
      </w:r>
      <w:r>
        <w:rPr>
          <w:bCs/>
          <w:sz w:val="20"/>
          <w:szCs w:val="20"/>
        </w:rPr>
        <w:tab/>
      </w:r>
      <w:r>
        <w:rPr>
          <w:bCs/>
          <w:sz w:val="20"/>
          <w:szCs w:val="20"/>
        </w:rPr>
        <w:tab/>
      </w:r>
    </w:p>
    <w:p w:rsidR="00A268FB" w:rsidRDefault="00A268FB" w:rsidP="00A268FB">
      <w:pPr>
        <w:jc w:val="both"/>
        <w:rPr>
          <w:bCs/>
          <w:sz w:val="20"/>
          <w:szCs w:val="20"/>
        </w:rPr>
      </w:pPr>
      <w:r>
        <w:rPr>
          <w:bCs/>
          <w:sz w:val="20"/>
          <w:szCs w:val="20"/>
        </w:rPr>
        <w:t>Приложения:</w:t>
      </w:r>
    </w:p>
    <w:p w:rsidR="00A268FB" w:rsidRDefault="00A268FB" w:rsidP="00A268FB">
      <w:pPr>
        <w:jc w:val="both"/>
        <w:rPr>
          <w:bCs/>
          <w:sz w:val="20"/>
          <w:szCs w:val="20"/>
        </w:rPr>
      </w:pPr>
      <w:r>
        <w:rPr>
          <w:bCs/>
          <w:sz w:val="20"/>
          <w:szCs w:val="20"/>
        </w:rPr>
        <w:t>1. ______________________________________________________________________________________________</w:t>
      </w:r>
    </w:p>
    <w:p w:rsidR="00A268FB" w:rsidRDefault="00A268FB" w:rsidP="00A268FB">
      <w:pPr>
        <w:jc w:val="both"/>
        <w:rPr>
          <w:bCs/>
          <w:sz w:val="20"/>
          <w:szCs w:val="20"/>
        </w:rPr>
      </w:pPr>
      <w:r>
        <w:rPr>
          <w:bCs/>
          <w:sz w:val="20"/>
          <w:szCs w:val="20"/>
        </w:rPr>
        <w:t>2. ______________________________________________________________________________________________</w:t>
      </w:r>
    </w:p>
    <w:p w:rsidR="00A268FB" w:rsidRDefault="00A268FB" w:rsidP="00A268FB">
      <w:pPr>
        <w:jc w:val="both"/>
        <w:rPr>
          <w:bCs/>
          <w:sz w:val="20"/>
          <w:szCs w:val="20"/>
        </w:rPr>
      </w:pPr>
      <w:r>
        <w:rPr>
          <w:bCs/>
          <w:sz w:val="20"/>
          <w:szCs w:val="20"/>
        </w:rPr>
        <w:t>3. ______________________________________________________________________________________________</w:t>
      </w:r>
    </w:p>
    <w:p w:rsidR="00A268FB" w:rsidRDefault="00A268FB" w:rsidP="00A268FB">
      <w:pPr>
        <w:jc w:val="both"/>
        <w:rPr>
          <w:bCs/>
          <w:sz w:val="20"/>
          <w:szCs w:val="20"/>
        </w:rPr>
      </w:pPr>
    </w:p>
    <w:p w:rsidR="00A268FB" w:rsidRDefault="00A268FB" w:rsidP="00A268FB">
      <w:pPr>
        <w:jc w:val="both"/>
        <w:rPr>
          <w:bCs/>
          <w:sz w:val="20"/>
          <w:szCs w:val="20"/>
        </w:rPr>
      </w:pPr>
    </w:p>
    <w:p w:rsidR="00A268FB" w:rsidRDefault="00A268FB" w:rsidP="00A268FB">
      <w:pPr>
        <w:jc w:val="both"/>
        <w:rPr>
          <w:bCs/>
          <w:sz w:val="20"/>
          <w:szCs w:val="20"/>
        </w:rPr>
      </w:pPr>
    </w:p>
    <w:p w:rsidR="00A268FB" w:rsidRDefault="00A268FB" w:rsidP="00A268FB">
      <w:pPr>
        <w:jc w:val="both"/>
        <w:rPr>
          <w:bCs/>
          <w:sz w:val="20"/>
          <w:szCs w:val="20"/>
        </w:rPr>
      </w:pPr>
      <w:r>
        <w:rPr>
          <w:bCs/>
          <w:sz w:val="20"/>
          <w:szCs w:val="20"/>
        </w:rPr>
        <w:t>« ____» _________________20__г.</w:t>
      </w:r>
      <w:r>
        <w:rPr>
          <w:bCs/>
          <w:sz w:val="20"/>
          <w:szCs w:val="20"/>
        </w:rPr>
        <w:tab/>
      </w:r>
      <w:r>
        <w:rPr>
          <w:bCs/>
          <w:sz w:val="20"/>
          <w:szCs w:val="20"/>
        </w:rPr>
        <w:tab/>
      </w:r>
      <w:r>
        <w:rPr>
          <w:bCs/>
          <w:sz w:val="20"/>
          <w:szCs w:val="20"/>
        </w:rPr>
        <w:tab/>
      </w:r>
      <w:r>
        <w:rPr>
          <w:bCs/>
          <w:sz w:val="20"/>
          <w:szCs w:val="20"/>
        </w:rPr>
        <w:tab/>
      </w:r>
      <w:r>
        <w:rPr>
          <w:bCs/>
          <w:sz w:val="20"/>
          <w:szCs w:val="20"/>
        </w:rPr>
        <w:tab/>
      </w:r>
      <w:r>
        <w:rPr>
          <w:bCs/>
          <w:sz w:val="20"/>
          <w:szCs w:val="20"/>
        </w:rPr>
        <w:tab/>
        <w:t xml:space="preserve">___________________________ </w:t>
      </w:r>
    </w:p>
    <w:p w:rsidR="00A268FB" w:rsidRDefault="00A268FB" w:rsidP="00A268FB">
      <w:pPr>
        <w:ind w:left="708" w:firstLine="708"/>
        <w:jc w:val="both"/>
      </w:pPr>
      <w:r>
        <w:rPr>
          <w:bCs/>
          <w:sz w:val="20"/>
          <w:szCs w:val="20"/>
        </w:rPr>
        <w:t xml:space="preserve">                                                                               </w:t>
      </w:r>
      <w:r w:rsidR="003226A5">
        <w:rPr>
          <w:bCs/>
          <w:sz w:val="20"/>
          <w:szCs w:val="20"/>
        </w:rPr>
        <w:t xml:space="preserve">                              </w:t>
      </w:r>
      <w:r>
        <w:rPr>
          <w:bCs/>
          <w:sz w:val="20"/>
          <w:szCs w:val="20"/>
        </w:rPr>
        <w:t xml:space="preserve"> </w:t>
      </w:r>
      <w:r>
        <w:rPr>
          <w:bCs/>
          <w:i/>
          <w:iCs/>
          <w:sz w:val="18"/>
          <w:szCs w:val="18"/>
        </w:rPr>
        <w:t>(подпись заявителя с  расшифровк</w:t>
      </w:r>
      <w:r>
        <w:rPr>
          <w:bCs/>
          <w:i/>
          <w:iCs/>
          <w:sz w:val="18"/>
          <w:szCs w:val="18"/>
          <w:shd w:val="clear" w:color="auto" w:fill="FFFFFF"/>
        </w:rPr>
        <w:t>ой)</w:t>
      </w:r>
      <w:r>
        <w:rPr>
          <w:b/>
          <w:bCs/>
          <w:shd w:val="clear" w:color="auto" w:fill="FFFFFF"/>
        </w:rPr>
        <w:t> </w:t>
      </w:r>
    </w:p>
    <w:p w:rsidR="00A268FB" w:rsidRDefault="00A268FB" w:rsidP="00A268FB">
      <w:pPr>
        <w:ind w:left="708" w:firstLine="708"/>
        <w:jc w:val="both"/>
      </w:pPr>
    </w:p>
    <w:p w:rsidR="00A268FB" w:rsidRDefault="00A268FB" w:rsidP="00A268FB">
      <w:pPr>
        <w:ind w:left="708" w:firstLine="708"/>
        <w:jc w:val="both"/>
      </w:pPr>
    </w:p>
    <w:p w:rsidR="00A268FB" w:rsidRDefault="00A268FB">
      <w:pPr>
        <w:spacing w:after="200" w:line="276" w:lineRule="auto"/>
        <w:rPr>
          <w:rFonts w:eastAsiaTheme="minorEastAsia"/>
        </w:rPr>
      </w:pPr>
      <w:r>
        <w:rPr>
          <w:rFonts w:eastAsiaTheme="minorEastAsia"/>
        </w:rPr>
        <w:br w:type="page"/>
      </w:r>
    </w:p>
    <w:p w:rsidR="00843019" w:rsidRPr="003226A5" w:rsidRDefault="00843019" w:rsidP="00843019">
      <w:pPr>
        <w:widowControl w:val="0"/>
        <w:autoSpaceDE w:val="0"/>
        <w:autoSpaceDN w:val="0"/>
        <w:adjustRightInd w:val="0"/>
        <w:ind w:left="4536"/>
        <w:jc w:val="both"/>
        <w:rPr>
          <w:rFonts w:eastAsiaTheme="minorEastAsia"/>
          <w:sz w:val="20"/>
          <w:szCs w:val="20"/>
        </w:rPr>
      </w:pPr>
      <w:r w:rsidRPr="003226A5">
        <w:rPr>
          <w:rFonts w:eastAsiaTheme="minorEastAsia"/>
          <w:sz w:val="20"/>
          <w:szCs w:val="20"/>
        </w:rPr>
        <w:lastRenderedPageBreak/>
        <w:t>Приложение № 2 к административному регламенту предоставления</w:t>
      </w:r>
      <w:r w:rsidR="00D44265" w:rsidRPr="003226A5">
        <w:rPr>
          <w:rFonts w:eastAsiaTheme="minorEastAsia"/>
          <w:sz w:val="20"/>
          <w:szCs w:val="20"/>
        </w:rPr>
        <w:t xml:space="preserve"> </w:t>
      </w:r>
      <w:r w:rsidRPr="003226A5">
        <w:rPr>
          <w:rFonts w:eastAsiaTheme="minorEastAsia"/>
          <w:sz w:val="20"/>
          <w:szCs w:val="20"/>
        </w:rPr>
        <w:t xml:space="preserve">муниципальной услуги </w:t>
      </w:r>
      <w:r w:rsidR="00A268FB" w:rsidRPr="003226A5">
        <w:rPr>
          <w:rFonts w:eastAsiaTheme="minorEastAsia"/>
          <w:sz w:val="20"/>
          <w:szCs w:val="20"/>
        </w:rPr>
        <w:t xml:space="preserve">«Утверждение схем расположения земельного участка на кадастровом плане территории» </w:t>
      </w:r>
      <w:r w:rsidRPr="003226A5">
        <w:rPr>
          <w:rFonts w:eastAsiaTheme="minorEastAsia"/>
          <w:sz w:val="20"/>
          <w:szCs w:val="20"/>
        </w:rPr>
        <w:t xml:space="preserve">утв. Постановлением администрации </w:t>
      </w:r>
      <w:r w:rsidR="00CD556E" w:rsidRPr="003226A5">
        <w:rPr>
          <w:rFonts w:eastAsiaTheme="minorEastAsia"/>
          <w:sz w:val="20"/>
          <w:szCs w:val="20"/>
        </w:rPr>
        <w:t>Светлогор</w:t>
      </w:r>
      <w:r w:rsidRPr="003226A5">
        <w:rPr>
          <w:rFonts w:eastAsiaTheme="minorEastAsia"/>
          <w:sz w:val="20"/>
          <w:szCs w:val="20"/>
        </w:rPr>
        <w:t xml:space="preserve">ского сельсовета от </w:t>
      </w:r>
      <w:r w:rsidR="002356EF" w:rsidRPr="003226A5">
        <w:rPr>
          <w:rFonts w:eastAsiaTheme="minorEastAsia"/>
          <w:sz w:val="20"/>
          <w:szCs w:val="20"/>
        </w:rPr>
        <w:t>__________</w:t>
      </w:r>
      <w:r w:rsidR="00BD4173" w:rsidRPr="003226A5">
        <w:rPr>
          <w:rFonts w:eastAsiaTheme="minorEastAsia"/>
          <w:sz w:val="20"/>
          <w:szCs w:val="20"/>
        </w:rPr>
        <w:t xml:space="preserve"> № </w:t>
      </w:r>
      <w:r w:rsidR="002356EF" w:rsidRPr="003226A5">
        <w:rPr>
          <w:rFonts w:eastAsiaTheme="minorEastAsia"/>
          <w:sz w:val="20"/>
          <w:szCs w:val="20"/>
        </w:rPr>
        <w:t>_________</w:t>
      </w:r>
    </w:p>
    <w:p w:rsidR="003A0582" w:rsidRPr="00843019" w:rsidRDefault="003A0582" w:rsidP="003A0582">
      <w:pPr>
        <w:pStyle w:val="ConsPlusNormal"/>
        <w:jc w:val="both"/>
        <w:rPr>
          <w:rFonts w:ascii="Times New Roman" w:hAnsi="Times New Roman" w:cs="Times New Roman"/>
          <w:b/>
          <w:sz w:val="28"/>
          <w:szCs w:val="28"/>
        </w:rPr>
      </w:pPr>
    </w:p>
    <w:p w:rsidR="003A0582" w:rsidRPr="00843019" w:rsidRDefault="003226A5" w:rsidP="003A0582">
      <w:pPr>
        <w:pStyle w:val="ConsPlusNormal"/>
        <w:jc w:val="center"/>
        <w:rPr>
          <w:rFonts w:ascii="Times New Roman" w:hAnsi="Times New Roman" w:cs="Times New Roman"/>
          <w:b/>
          <w:sz w:val="28"/>
          <w:szCs w:val="28"/>
        </w:rPr>
      </w:pPr>
      <w:bookmarkStart w:id="9" w:name="Par406"/>
      <w:bookmarkEnd w:id="9"/>
      <w:r>
        <w:rPr>
          <w:rFonts w:ascii="Times New Roman" w:hAnsi="Times New Roman" w:cs="Times New Roman"/>
          <w:b/>
          <w:sz w:val="28"/>
          <w:szCs w:val="28"/>
        </w:rPr>
        <w:t>Б</w:t>
      </w:r>
      <w:r w:rsidR="00D44265" w:rsidRPr="00843019">
        <w:rPr>
          <w:rFonts w:ascii="Times New Roman" w:hAnsi="Times New Roman" w:cs="Times New Roman"/>
          <w:b/>
          <w:sz w:val="28"/>
          <w:szCs w:val="28"/>
        </w:rPr>
        <w:t>лок-схема</w:t>
      </w:r>
      <w:r w:rsidR="00D44265">
        <w:rPr>
          <w:rFonts w:ascii="Times New Roman" w:hAnsi="Times New Roman" w:cs="Times New Roman"/>
          <w:b/>
          <w:sz w:val="28"/>
          <w:szCs w:val="28"/>
        </w:rPr>
        <w:t xml:space="preserve"> </w:t>
      </w:r>
      <w:r w:rsidR="00D44265" w:rsidRPr="00843019">
        <w:rPr>
          <w:rFonts w:ascii="Times New Roman" w:hAnsi="Times New Roman" w:cs="Times New Roman"/>
          <w:b/>
          <w:sz w:val="28"/>
          <w:szCs w:val="28"/>
        </w:rPr>
        <w:t xml:space="preserve">предоставления муниципальной услуги </w:t>
      </w:r>
      <w:r w:rsidR="00B60A62" w:rsidRPr="00B60A62">
        <w:rPr>
          <w:rFonts w:ascii="Times New Roman" w:hAnsi="Times New Roman" w:cs="Times New Roman"/>
          <w:b/>
          <w:sz w:val="28"/>
          <w:szCs w:val="28"/>
        </w:rPr>
        <w:t>«Утверждение схем расположения земельного участка на кадастровом плане территории»</w:t>
      </w:r>
    </w:p>
    <w:p w:rsidR="006B61C7" w:rsidRDefault="00D07BDD" w:rsidP="006B61C7">
      <w:r>
        <w:rPr>
          <w:rFonts w:eastAsiaTheme="minorHAnsi"/>
          <w:noProof/>
        </w:rPr>
        <mc:AlternateContent>
          <mc:Choice Requires="wps">
            <w:drawing>
              <wp:anchor distT="0" distB="0" distL="114300" distR="114300" simplePos="0" relativeHeight="251659264" behindDoc="0" locked="0" layoutInCell="1" allowOverlap="1">
                <wp:simplePos x="0" y="0"/>
                <wp:positionH relativeFrom="column">
                  <wp:posOffset>1633220</wp:posOffset>
                </wp:positionH>
                <wp:positionV relativeFrom="paragraph">
                  <wp:posOffset>188595</wp:posOffset>
                </wp:positionV>
                <wp:extent cx="2352675" cy="504825"/>
                <wp:effectExtent l="0" t="0" r="28575" b="28575"/>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504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Обращение Заявителя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4" o:spid="_x0000_s1026" style="position:absolute;margin-left:128.6pt;margin-top:14.85pt;width:185.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Обращение Заявителя</w:t>
                      </w:r>
                    </w:p>
                  </w:txbxContent>
                </v:textbox>
              </v:rect>
            </w:pict>
          </mc:Fallback>
        </mc:AlternateContent>
      </w:r>
    </w:p>
    <w:p w:rsidR="00B13E84" w:rsidRDefault="00D07BDD">
      <w:r>
        <w:rPr>
          <w:rFonts w:eastAsiaTheme="minorHAnsi"/>
          <w:noProof/>
        </w:rPr>
        <mc:AlternateContent>
          <mc:Choice Requires="wps">
            <w:drawing>
              <wp:anchor distT="0" distB="0" distL="114300" distR="114300" simplePos="0" relativeHeight="251683840" behindDoc="0" locked="0" layoutInCell="1" allowOverlap="1">
                <wp:simplePos x="0" y="0"/>
                <wp:positionH relativeFrom="column">
                  <wp:posOffset>642620</wp:posOffset>
                </wp:positionH>
                <wp:positionV relativeFrom="paragraph">
                  <wp:posOffset>2828290</wp:posOffset>
                </wp:positionV>
                <wp:extent cx="990600" cy="2047875"/>
                <wp:effectExtent l="0" t="0" r="57150" b="6667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90600" cy="20478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2AEFBB27" id="_x0000_t32" coordsize="21600,21600" o:spt="32" o:oned="t" path="m,l21600,21600e" filled="f">
                <v:path arrowok="t" fillok="f" o:connecttype="none"/>
                <o:lock v:ext="edit" shapetype="t"/>
              </v:shapetype>
              <v:shape id="Прямая со стрелкой 24" o:spid="_x0000_s1026" type="#_x0000_t32" style="position:absolute;margin-left:50.6pt;margin-top:222.7pt;width:78pt;height:16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84864" behindDoc="0" locked="0" layoutInCell="1" allowOverlap="1">
                <wp:simplePos x="0" y="0"/>
                <wp:positionH relativeFrom="column">
                  <wp:posOffset>3795395</wp:posOffset>
                </wp:positionH>
                <wp:positionV relativeFrom="paragraph">
                  <wp:posOffset>5180965</wp:posOffset>
                </wp:positionV>
                <wp:extent cx="209550" cy="9525"/>
                <wp:effectExtent l="38100" t="76200" r="0" b="10477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09550" cy="95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F64A8E4" id="Прямая со стрелкой 25" o:spid="_x0000_s1026" type="#_x0000_t32" style="position:absolute;margin-left:298.85pt;margin-top:407.95pt;width:16.5pt;height:.7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82816" behindDoc="0" locked="0" layoutInCell="1" allowOverlap="1">
                <wp:simplePos x="0" y="0"/>
                <wp:positionH relativeFrom="column">
                  <wp:posOffset>1433195</wp:posOffset>
                </wp:positionH>
                <wp:positionV relativeFrom="paragraph">
                  <wp:posOffset>4871720</wp:posOffset>
                </wp:positionV>
                <wp:extent cx="2400300" cy="752475"/>
                <wp:effectExtent l="0" t="0" r="19050" b="2857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0300" cy="75247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Выдача (направление) Заявителю результата предоставления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3" o:spid="_x0000_s1027" style="position:absolute;margin-left:112.85pt;margin-top:383.6pt;width:189pt;height:5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Выдача (направление) Заявителю результата предоставления Услуги</w:t>
                      </w:r>
                    </w:p>
                  </w:txbxContent>
                </v:textbox>
              </v:rect>
            </w:pict>
          </mc:Fallback>
        </mc:AlternateContent>
      </w:r>
      <w:r>
        <w:rPr>
          <w:rFonts w:eastAsiaTheme="minorHAnsi"/>
          <w:noProof/>
        </w:rPr>
        <mc:AlternateContent>
          <mc:Choice Requires="wps">
            <w:drawing>
              <wp:anchor distT="0" distB="0" distL="114299" distR="114299" simplePos="0" relativeHeight="251685888" behindDoc="0" locked="0" layoutInCell="1" allowOverlap="1">
                <wp:simplePos x="0" y="0"/>
                <wp:positionH relativeFrom="column">
                  <wp:posOffset>3090544</wp:posOffset>
                </wp:positionH>
                <wp:positionV relativeFrom="paragraph">
                  <wp:posOffset>4523740</wp:posOffset>
                </wp:positionV>
                <wp:extent cx="0" cy="352425"/>
                <wp:effectExtent l="95250" t="0" r="95250" b="6667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524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4FB4ED6" id="Прямая со стрелкой 26" o:spid="_x0000_s1026" type="#_x0000_t32" style="position:absolute;margin-left:243.35pt;margin-top:356.2pt;width:0;height:27.75p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76672" behindDoc="0" locked="0" layoutInCell="1" allowOverlap="1">
                <wp:simplePos x="0" y="0"/>
                <wp:positionH relativeFrom="column">
                  <wp:posOffset>2261870</wp:posOffset>
                </wp:positionH>
                <wp:positionV relativeFrom="paragraph">
                  <wp:posOffset>3823970</wp:posOffset>
                </wp:positionV>
                <wp:extent cx="1819275" cy="695325"/>
                <wp:effectExtent l="0" t="0" r="28575" b="2857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6953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Подготовка письма об отказе в предоставлении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8" style="position:absolute;margin-left:178.1pt;margin-top:301.1pt;width:143.25pt;height:5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Подготовка письма об отказе в предоставлении Услуги</w:t>
                      </w:r>
                    </w:p>
                  </w:txbxContent>
                </v:textbox>
              </v:rect>
            </w:pict>
          </mc:Fallback>
        </mc:AlternateContent>
      </w:r>
      <w:r>
        <w:rPr>
          <w:rFonts w:eastAsiaTheme="minorHAnsi"/>
          <w:noProof/>
        </w:rPr>
        <mc:AlternateContent>
          <mc:Choice Requires="wps">
            <w:drawing>
              <wp:anchor distT="0" distB="0" distL="114299" distR="114299" simplePos="0" relativeHeight="251677696" behindDoc="0" locked="0" layoutInCell="1" allowOverlap="1">
                <wp:simplePos x="0" y="0"/>
                <wp:positionH relativeFrom="column">
                  <wp:posOffset>3585844</wp:posOffset>
                </wp:positionH>
                <wp:positionV relativeFrom="paragraph">
                  <wp:posOffset>3571240</wp:posOffset>
                </wp:positionV>
                <wp:extent cx="0" cy="257175"/>
                <wp:effectExtent l="95250" t="0" r="57150" b="6667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5717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0DED966" id="Прямая со стрелкой 18" o:spid="_x0000_s1026" type="#_x0000_t32" style="position:absolute;margin-left:282.35pt;margin-top:281.2pt;width:0;height:20.25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81792" behindDoc="0" locked="0" layoutInCell="1" allowOverlap="1">
                <wp:simplePos x="0" y="0"/>
                <wp:positionH relativeFrom="column">
                  <wp:posOffset>4014470</wp:posOffset>
                </wp:positionH>
                <wp:positionV relativeFrom="paragraph">
                  <wp:posOffset>4728845</wp:posOffset>
                </wp:positionV>
                <wp:extent cx="2400300" cy="885825"/>
                <wp:effectExtent l="0" t="0" r="19050" b="2857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00300" cy="885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Подготовка постановления о предварительном согласовании предоставления земельного участка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2" o:spid="_x0000_s1029" style="position:absolute;margin-left:316.1pt;margin-top:372.35pt;width:189pt;height:6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Подготовка постановления о предварительном согласовании предоставления земельного участка</w:t>
                      </w:r>
                    </w:p>
                  </w:txbxContent>
                </v:textbox>
              </v:rect>
            </w:pict>
          </mc:Fallback>
        </mc:AlternateContent>
      </w:r>
      <w:r>
        <w:rPr>
          <w:rFonts w:eastAsiaTheme="minorHAnsi"/>
          <w:noProof/>
        </w:rPr>
        <mc:AlternateContent>
          <mc:Choice Requires="wps">
            <w:drawing>
              <wp:anchor distT="0" distB="0" distL="114300" distR="114300" simplePos="0" relativeHeight="251680768" behindDoc="0" locked="0" layoutInCell="1" allowOverlap="1">
                <wp:simplePos x="0" y="0"/>
                <wp:positionH relativeFrom="column">
                  <wp:posOffset>5062220</wp:posOffset>
                </wp:positionH>
                <wp:positionV relativeFrom="paragraph">
                  <wp:posOffset>4561840</wp:posOffset>
                </wp:positionV>
                <wp:extent cx="9525" cy="171450"/>
                <wp:effectExtent l="76200" t="0" r="66675" b="5715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714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B54981A" id="Прямая со стрелкой 21" o:spid="_x0000_s1026" type="#_x0000_t32" style="position:absolute;margin-left:398.6pt;margin-top:359.2pt;width:.75pt;height:13.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79744" behindDoc="0" locked="0" layoutInCell="1" allowOverlap="1">
                <wp:simplePos x="0" y="0"/>
                <wp:positionH relativeFrom="column">
                  <wp:posOffset>4747895</wp:posOffset>
                </wp:positionH>
                <wp:positionV relativeFrom="paragraph">
                  <wp:posOffset>4252595</wp:posOffset>
                </wp:positionV>
                <wp:extent cx="638175" cy="314325"/>
                <wp:effectExtent l="0" t="0" r="28575" b="2857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3143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0" o:spid="_x0000_s1030" style="position:absolute;margin-left:373.85pt;margin-top:334.85pt;width:50.25pt;height:24.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ДА</w:t>
                      </w:r>
                    </w:p>
                  </w:txbxContent>
                </v:textbox>
              </v:rect>
            </w:pict>
          </mc:Fallback>
        </mc:AlternateContent>
      </w:r>
      <w:r>
        <w:rPr>
          <w:rFonts w:eastAsiaTheme="minorHAnsi"/>
          <w:noProof/>
        </w:rPr>
        <mc:AlternateContent>
          <mc:Choice Requires="wps">
            <w:drawing>
              <wp:anchor distT="0" distB="0" distL="114300" distR="114300" simplePos="0" relativeHeight="251678720" behindDoc="0" locked="0" layoutInCell="1" allowOverlap="1">
                <wp:simplePos x="0" y="0"/>
                <wp:positionH relativeFrom="column">
                  <wp:posOffset>5062220</wp:posOffset>
                </wp:positionH>
                <wp:positionV relativeFrom="paragraph">
                  <wp:posOffset>4066540</wp:posOffset>
                </wp:positionV>
                <wp:extent cx="9525" cy="190500"/>
                <wp:effectExtent l="76200" t="0" r="66675" b="57150"/>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905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10F568C" id="Прямая со стрелкой 19" o:spid="_x0000_s1026" type="#_x0000_t32" style="position:absolute;margin-left:398.6pt;margin-top:320.2pt;width:.75pt;height:1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">
                <v:stroke endarrow="open"/>
                <o:lock v:ext="edit" shapetype="f"/>
              </v:shape>
            </w:pict>
          </mc:Fallback>
        </mc:AlternateContent>
      </w:r>
      <w:r>
        <w:rPr>
          <w:rFonts w:eastAsiaTheme="minorHAnsi"/>
          <w:noProof/>
        </w:rPr>
        <mc:AlternateContent>
          <mc:Choice Requires="wps">
            <w:drawing>
              <wp:anchor distT="4294967295" distB="4294967295" distL="114300" distR="114300" simplePos="0" relativeHeight="251672576" behindDoc="0" locked="0" layoutInCell="1" allowOverlap="1">
                <wp:simplePos x="0" y="0"/>
                <wp:positionH relativeFrom="column">
                  <wp:posOffset>3881120</wp:posOffset>
                </wp:positionH>
                <wp:positionV relativeFrom="paragraph">
                  <wp:posOffset>3338194</wp:posOffset>
                </wp:positionV>
                <wp:extent cx="285750" cy="0"/>
                <wp:effectExtent l="38100" t="76200" r="0" b="11430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EC6877" id="Прямая со стрелкой 13" o:spid="_x0000_s1026" type="#_x0000_t32" style="position:absolute;margin-left:305.6pt;margin-top:262.85pt;width:22.5pt;height:0;flip:x;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73600" behindDoc="0" locked="0" layoutInCell="1" allowOverlap="1">
                <wp:simplePos x="0" y="0"/>
                <wp:positionH relativeFrom="column">
                  <wp:posOffset>3242945</wp:posOffset>
                </wp:positionH>
                <wp:positionV relativeFrom="paragraph">
                  <wp:posOffset>3176270</wp:posOffset>
                </wp:positionV>
                <wp:extent cx="638175" cy="390525"/>
                <wp:effectExtent l="0" t="0" r="28575" b="2857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3905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1" style="position:absolute;margin-left:255.35pt;margin-top:250.1pt;width:50.25pt;height:3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НЕТ</w:t>
                      </w:r>
                    </w:p>
                  </w:txbxContent>
                </v:textbox>
              </v:rect>
            </w:pict>
          </mc:Fallback>
        </mc:AlternateContent>
      </w:r>
      <w:r>
        <w:rPr>
          <w:rFonts w:eastAsiaTheme="minorHAnsi"/>
          <w:noProof/>
        </w:rPr>
        <mc:AlternateContent>
          <mc:Choice Requires="wps">
            <w:drawing>
              <wp:anchor distT="0" distB="0" distL="114300" distR="114300" simplePos="0" relativeHeight="251675648" behindDoc="0" locked="0" layoutInCell="1" allowOverlap="1">
                <wp:simplePos x="0" y="0"/>
                <wp:positionH relativeFrom="column">
                  <wp:posOffset>4176395</wp:posOffset>
                </wp:positionH>
                <wp:positionV relativeFrom="paragraph">
                  <wp:posOffset>3176270</wp:posOffset>
                </wp:positionV>
                <wp:extent cx="1819275" cy="885825"/>
                <wp:effectExtent l="0" t="0" r="28575" b="2857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885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Принятие решения по Заявлению и полученным документам</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2" style="position:absolute;margin-left:328.85pt;margin-top:250.1pt;width:143.25pt;height:6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Принятие решения по Заявлению и полученным документам</w:t>
                      </w:r>
                    </w:p>
                  </w:txbxContent>
                </v:textbox>
              </v:rect>
            </w:pict>
          </mc:Fallback>
        </mc:AlternateContent>
      </w:r>
      <w:r>
        <w:rPr>
          <w:rFonts w:eastAsiaTheme="minorHAnsi"/>
          <w:noProof/>
        </w:rPr>
        <mc:AlternateContent>
          <mc:Choice Requires="wps">
            <w:drawing>
              <wp:anchor distT="0" distB="0" distL="114299" distR="114299" simplePos="0" relativeHeight="251674624" behindDoc="0" locked="0" layoutInCell="1" allowOverlap="1">
                <wp:simplePos x="0" y="0"/>
                <wp:positionH relativeFrom="column">
                  <wp:posOffset>4633594</wp:posOffset>
                </wp:positionH>
                <wp:positionV relativeFrom="paragraph">
                  <wp:posOffset>2976245</wp:posOffset>
                </wp:positionV>
                <wp:extent cx="0" cy="200025"/>
                <wp:effectExtent l="95250" t="0" r="57150" b="6667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5AA7BC" id="Прямая со стрелкой 15" o:spid="_x0000_s1026" type="#_x0000_t32" style="position:absolute;margin-left:364.85pt;margin-top:234.35pt;width:0;height:15.7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71552" behindDoc="0" locked="0" layoutInCell="1" allowOverlap="1">
                <wp:simplePos x="0" y="0"/>
                <wp:positionH relativeFrom="column">
                  <wp:posOffset>4185920</wp:posOffset>
                </wp:positionH>
                <wp:positionV relativeFrom="paragraph">
                  <wp:posOffset>2165985</wp:posOffset>
                </wp:positionV>
                <wp:extent cx="1819275" cy="809625"/>
                <wp:effectExtent l="0" t="0" r="28575" b="285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8096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Подготовка и направление межведомственных запросов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3" style="position:absolute;margin-left:329.6pt;margin-top:170.55pt;width:143.25pt;height:6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Подготовка и направление межведомственных запросов</w:t>
                      </w:r>
                    </w:p>
                  </w:txbxContent>
                </v:textbox>
              </v:rect>
            </w:pict>
          </mc:Fallback>
        </mc:AlternateContent>
      </w:r>
      <w:r>
        <w:rPr>
          <w:rFonts w:eastAsiaTheme="minorHAnsi"/>
          <w:noProof/>
        </w:rPr>
        <mc:AlternateContent>
          <mc:Choice Requires="wps">
            <w:drawing>
              <wp:anchor distT="0" distB="0" distL="114299" distR="114299" simplePos="0" relativeHeight="251670528" behindDoc="0" locked="0" layoutInCell="1" allowOverlap="1">
                <wp:simplePos x="0" y="0"/>
                <wp:positionH relativeFrom="column">
                  <wp:posOffset>4624069</wp:posOffset>
                </wp:positionH>
                <wp:positionV relativeFrom="paragraph">
                  <wp:posOffset>1947545</wp:posOffset>
                </wp:positionV>
                <wp:extent cx="0" cy="209550"/>
                <wp:effectExtent l="95250" t="0" r="57150" b="5715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955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6F63A09" id="Прямая со стрелкой 11" o:spid="_x0000_s1026" type="#_x0000_t32" style="position:absolute;margin-left:364.1pt;margin-top:153.35pt;width:0;height:16.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69504" behindDoc="0" locked="0" layoutInCell="1" allowOverlap="1">
                <wp:simplePos x="0" y="0"/>
                <wp:positionH relativeFrom="column">
                  <wp:posOffset>-271780</wp:posOffset>
                </wp:positionH>
                <wp:positionV relativeFrom="paragraph">
                  <wp:posOffset>2157095</wp:posOffset>
                </wp:positionV>
                <wp:extent cx="1819275" cy="666750"/>
                <wp:effectExtent l="0" t="0" r="28575" b="1905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19275" cy="666750"/>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Подготовка письма о возврате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0" o:spid="_x0000_s1034" style="position:absolute;margin-left:-21.4pt;margin-top:169.85pt;width:143.25pt;height: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Подготовка письма о возврате Заявления</w:t>
                      </w:r>
                    </w:p>
                  </w:txbxContent>
                </v:textbox>
              </v:rect>
            </w:pict>
          </mc:Fallback>
        </mc:AlternateContent>
      </w:r>
      <w:r>
        <w:rPr>
          <w:rFonts w:eastAsiaTheme="minorHAnsi"/>
          <w:noProof/>
        </w:rPr>
        <mc:AlternateContent>
          <mc:Choice Requires="wps">
            <w:drawing>
              <wp:anchor distT="0" distB="0" distL="114299" distR="114299" simplePos="0" relativeHeight="251668480" behindDoc="0" locked="0" layoutInCell="1" allowOverlap="1">
                <wp:simplePos x="0" y="0"/>
                <wp:positionH relativeFrom="column">
                  <wp:posOffset>1023619</wp:posOffset>
                </wp:positionH>
                <wp:positionV relativeFrom="paragraph">
                  <wp:posOffset>1932940</wp:posOffset>
                </wp:positionV>
                <wp:extent cx="0" cy="228600"/>
                <wp:effectExtent l="95250" t="0" r="57150" b="571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286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87C3E72" id="Прямая со стрелкой 9" o:spid="_x0000_s1026" type="#_x0000_t32" style="position:absolute;margin-left:80.6pt;margin-top:152.2pt;width:0;height:18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">
                <v:stroke endarrow="open"/>
                <o:lock v:ext="edit" shapetype="f"/>
              </v:shape>
            </w:pict>
          </mc:Fallback>
        </mc:AlternateContent>
      </w:r>
      <w:r>
        <w:rPr>
          <w:rFonts w:eastAsiaTheme="minorHAnsi"/>
          <w:noProof/>
        </w:rPr>
        <mc:AlternateContent>
          <mc:Choice Requires="wps">
            <w:drawing>
              <wp:anchor distT="4294967295" distB="4294967295" distL="114300" distR="114300" simplePos="0" relativeHeight="251664384" behindDoc="0" locked="0" layoutInCell="1" allowOverlap="1">
                <wp:simplePos x="0" y="0"/>
                <wp:positionH relativeFrom="column">
                  <wp:posOffset>1347470</wp:posOffset>
                </wp:positionH>
                <wp:positionV relativeFrom="paragraph">
                  <wp:posOffset>1661794</wp:posOffset>
                </wp:positionV>
                <wp:extent cx="285750" cy="0"/>
                <wp:effectExtent l="38100" t="76200" r="0" b="11430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DF44A94" id="Прямая со стрелкой 5" o:spid="_x0000_s1026" type="#_x0000_t32" style="position:absolute;margin-left:106.1pt;margin-top:130.85pt;width:22.5pt;height:0;flip:x;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66432" behindDoc="0" locked="0" layoutInCell="1" allowOverlap="1">
                <wp:simplePos x="0" y="0"/>
                <wp:positionH relativeFrom="column">
                  <wp:posOffset>709295</wp:posOffset>
                </wp:positionH>
                <wp:positionV relativeFrom="paragraph">
                  <wp:posOffset>1423670</wp:posOffset>
                </wp:positionV>
                <wp:extent cx="638175" cy="504825"/>
                <wp:effectExtent l="0" t="0" r="28575" b="2857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504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5" style="position:absolute;margin-left:55.85pt;margin-top:112.1pt;width:50.25pt;height:3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НЕТ</w:t>
                      </w:r>
                    </w:p>
                  </w:txbxContent>
                </v:textbox>
              </v:rect>
            </w:pict>
          </mc:Fallback>
        </mc:AlternateContent>
      </w:r>
      <w:r>
        <w:rPr>
          <w:rFonts w:eastAsiaTheme="minorHAnsi"/>
          <w:noProof/>
        </w:rPr>
        <mc:AlternateContent>
          <mc:Choice Requires="wps">
            <w:drawing>
              <wp:anchor distT="0" distB="0" distL="114300" distR="114300" simplePos="0" relativeHeight="251667456" behindDoc="0" locked="0" layoutInCell="1" allowOverlap="1">
                <wp:simplePos x="0" y="0"/>
                <wp:positionH relativeFrom="column">
                  <wp:posOffset>4338320</wp:posOffset>
                </wp:positionH>
                <wp:positionV relativeFrom="paragraph">
                  <wp:posOffset>1414145</wp:posOffset>
                </wp:positionV>
                <wp:extent cx="638175" cy="504825"/>
                <wp:effectExtent l="0" t="0" r="28575" b="2857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8175" cy="504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36" style="position:absolute;margin-left:341.6pt;margin-top:111.35pt;width:50.2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ДА</w:t>
                      </w:r>
                    </w:p>
                  </w:txbxContent>
                </v:textbox>
              </v:rect>
            </w:pict>
          </mc:Fallback>
        </mc:AlternateContent>
      </w:r>
      <w:r>
        <w:rPr>
          <w:rFonts w:eastAsiaTheme="minorHAnsi"/>
          <w:noProof/>
        </w:rPr>
        <mc:AlternateContent>
          <mc:Choice Requires="wps">
            <w:drawing>
              <wp:anchor distT="4294967295" distB="4294967295" distL="114300" distR="114300" simplePos="0" relativeHeight="251665408" behindDoc="0" locked="0" layoutInCell="1" allowOverlap="1">
                <wp:simplePos x="0" y="0"/>
                <wp:positionH relativeFrom="column">
                  <wp:posOffset>4014470</wp:posOffset>
                </wp:positionH>
                <wp:positionV relativeFrom="paragraph">
                  <wp:posOffset>1728469</wp:posOffset>
                </wp:positionV>
                <wp:extent cx="304800" cy="0"/>
                <wp:effectExtent l="0" t="76200" r="19050" b="11430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4800"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DB4C95E" id="Прямая со стрелкой 6" o:spid="_x0000_s1026" type="#_x0000_t32" style="position:absolute;margin-left:316.1pt;margin-top:136.1pt;width:24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">
                <v:stroke endarrow="open"/>
                <o:lock v:ext="edit" shapetype="f"/>
              </v:shape>
            </w:pict>
          </mc:Fallback>
        </mc:AlternateContent>
      </w:r>
      <w:r>
        <w:rPr>
          <w:rFonts w:eastAsiaTheme="minorHAnsi"/>
          <w:noProof/>
        </w:rPr>
        <mc:AlternateContent>
          <mc:Choice Requires="wps">
            <w:drawing>
              <wp:anchor distT="0" distB="0" distL="114299" distR="114299" simplePos="0" relativeHeight="251663360" behindDoc="0" locked="0" layoutInCell="1" allowOverlap="1">
                <wp:simplePos x="0" y="0"/>
                <wp:positionH relativeFrom="column">
                  <wp:posOffset>2814319</wp:posOffset>
                </wp:positionH>
                <wp:positionV relativeFrom="paragraph">
                  <wp:posOffset>1237615</wp:posOffset>
                </wp:positionV>
                <wp:extent cx="0" cy="190500"/>
                <wp:effectExtent l="95250" t="0" r="57150" b="571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14FEF673" id="Прямая со стрелкой 4" o:spid="_x0000_s1026" type="#_x0000_t32" style="position:absolute;margin-left:221.6pt;margin-top:97.45pt;width:0;height:1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">
                <v:stroke endarrow="open"/>
                <o:lock v:ext="edit" shapetype="f"/>
              </v:shape>
            </w:pict>
          </mc:Fallback>
        </mc:AlternateContent>
      </w:r>
      <w:r>
        <w:rPr>
          <w:rFonts w:eastAsiaTheme="minorHAnsi"/>
          <w:noProof/>
        </w:rPr>
        <mc:AlternateContent>
          <mc:Choice Requires="wps">
            <w:drawing>
              <wp:anchor distT="0" distB="0" distL="114300" distR="114300" simplePos="0" relativeHeight="251662336" behindDoc="0" locked="0" layoutInCell="1" allowOverlap="1">
                <wp:simplePos x="0" y="0"/>
                <wp:positionH relativeFrom="column">
                  <wp:posOffset>1633220</wp:posOffset>
                </wp:positionH>
                <wp:positionV relativeFrom="paragraph">
                  <wp:posOffset>1423670</wp:posOffset>
                </wp:positionV>
                <wp:extent cx="2352675" cy="666750"/>
                <wp:effectExtent l="0" t="0" r="28575"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666750"/>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Рассмотрения заявления и приложенных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37" style="position:absolute;margin-left:128.6pt;margin-top:112.1pt;width:185.2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Рассмотрения заявления и приложенных к нему документов</w:t>
                      </w:r>
                    </w:p>
                  </w:txbxContent>
                </v:textbox>
              </v:rect>
            </w:pict>
          </mc:Fallback>
        </mc:AlternateContent>
      </w:r>
      <w:r>
        <w:rPr>
          <w:rFonts w:eastAsiaTheme="minorHAnsi"/>
          <w:noProof/>
        </w:rPr>
        <mc:AlternateContent>
          <mc:Choice Requires="wps">
            <w:drawing>
              <wp:anchor distT="0" distB="0" distL="114300" distR="114300" simplePos="0" relativeHeight="251661312" behindDoc="0" locked="0" layoutInCell="1" allowOverlap="1">
                <wp:simplePos x="0" y="0"/>
                <wp:positionH relativeFrom="column">
                  <wp:posOffset>1633220</wp:posOffset>
                </wp:positionH>
                <wp:positionV relativeFrom="paragraph">
                  <wp:posOffset>718820</wp:posOffset>
                </wp:positionV>
                <wp:extent cx="2352675" cy="504825"/>
                <wp:effectExtent l="0" t="0" r="28575" b="2857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52675" cy="504825"/>
                        </a:xfrm>
                        <a:prstGeom prst="rect">
                          <a:avLst/>
                        </a:prstGeom>
                        <a:solidFill>
                          <a:sysClr val="window" lastClr="FFFFFF"/>
                        </a:solidFill>
                        <a:ln w="25400" cap="flat" cmpd="sng" algn="ctr">
                          <a:solidFill>
                            <a:srgbClr val="F79646"/>
                          </a:solidFill>
                          <a:prstDash val="solid"/>
                        </a:ln>
                        <a:effectLst/>
                      </wps:spPr>
                      <wps:txbx>
                        <w:txbxContent>
                          <w:p w:rsidR="00CD556E" w:rsidRPr="00777541" w:rsidRDefault="00CD556E" w:rsidP="006B61C7">
                            <w:pPr>
                              <w:jc w:val="center"/>
                              <w:rPr>
                                <w:color w:val="000000" w:themeColor="text1"/>
                              </w:rPr>
                            </w:pPr>
                            <w:r w:rsidRPr="00777541">
                              <w:rPr>
                                <w:color w:val="000000" w:themeColor="text1"/>
                              </w:rPr>
                              <w:t>Прием и регистрация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38" style="position:absolute;margin-left:128.6pt;margin-top:56.6pt;width:185.25pt;height:3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" fillcolor="window" strokecolor="#f79646" strokeweight="2pt">
                <v:path arrowok="t"/>
                <v:textbox>
                  <w:txbxContent>
                    <w:p w:rsidR="00CD556E" w:rsidRPr="00777541" w:rsidRDefault="00CD556E" w:rsidP="006B61C7">
                      <w:pPr>
                        <w:jc w:val="center"/>
                        <w:rPr>
                          <w:color w:val="000000" w:themeColor="text1"/>
                        </w:rPr>
                      </w:pPr>
                      <w:r w:rsidRPr="00777541">
                        <w:rPr>
                          <w:color w:val="000000" w:themeColor="text1"/>
                        </w:rPr>
                        <w:t>Прием и регистрация заявления</w:t>
                      </w:r>
                    </w:p>
                  </w:txbxContent>
                </v:textbox>
              </v:rect>
            </w:pict>
          </mc:Fallback>
        </mc:AlternateContent>
      </w:r>
      <w:r>
        <w:rPr>
          <w:rFonts w:eastAsiaTheme="minorHAnsi"/>
          <w:noProof/>
        </w:rPr>
        <mc:AlternateContent>
          <mc:Choice Requires="wps">
            <w:drawing>
              <wp:anchor distT="0" distB="0" distL="114299" distR="114299" simplePos="0" relativeHeight="251660288" behindDoc="0" locked="0" layoutInCell="1" allowOverlap="1">
                <wp:simplePos x="0" y="0"/>
                <wp:positionH relativeFrom="column">
                  <wp:posOffset>2814319</wp:posOffset>
                </wp:positionH>
                <wp:positionV relativeFrom="paragraph">
                  <wp:posOffset>523240</wp:posOffset>
                </wp:positionV>
                <wp:extent cx="0" cy="200025"/>
                <wp:effectExtent l="95250" t="0" r="57150" b="6667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0002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2C87A00" id="Прямая со стрелкой 1" o:spid="_x0000_s1026" type="#_x0000_t32" style="position:absolute;margin-left:221.6pt;margin-top:41.2pt;width:0;height:15.75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">
                <v:stroke endarrow="open"/>
                <o:lock v:ext="edit" shapetype="f"/>
              </v:shape>
            </w:pict>
          </mc:Fallback>
        </mc:AlternateContent>
      </w:r>
    </w:p>
    <w:sectPr w:rsidR="00B13E84" w:rsidSect="00D44265">
      <w:footerReference w:type="default" r:id="rId11"/>
      <w:type w:val="continuous"/>
      <w:pgSz w:w="11906" w:h="16838"/>
      <w:pgMar w:top="1134" w:right="851" w:bottom="851" w:left="1134"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EEE" w:rsidRDefault="00811EEE" w:rsidP="00437844">
      <w:r>
        <w:separator/>
      </w:r>
    </w:p>
  </w:endnote>
  <w:endnote w:type="continuationSeparator" w:id="0">
    <w:p w:rsidR="00811EEE" w:rsidRDefault="00811EEE" w:rsidP="00437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551267"/>
      <w:docPartObj>
        <w:docPartGallery w:val="Page Numbers (Bottom of Page)"/>
        <w:docPartUnique/>
      </w:docPartObj>
    </w:sdtPr>
    <w:sdtEndPr/>
    <w:sdtContent>
      <w:p w:rsidR="00CD556E" w:rsidRDefault="002A1B53">
        <w:pPr>
          <w:pStyle w:val="a6"/>
          <w:jc w:val="right"/>
        </w:pPr>
        <w:r>
          <w:fldChar w:fldCharType="begin"/>
        </w:r>
        <w:r w:rsidR="00CD556E">
          <w:instrText>PAGE   \* MERGEFORMAT</w:instrText>
        </w:r>
        <w:r>
          <w:fldChar w:fldCharType="separate"/>
        </w:r>
        <w:r w:rsidR="00A545BA">
          <w:rPr>
            <w:noProof/>
          </w:rPr>
          <w:t>15</w:t>
        </w:r>
        <w:r>
          <w:fldChar w:fldCharType="end"/>
        </w:r>
      </w:p>
    </w:sdtContent>
  </w:sdt>
  <w:p w:rsidR="00CD556E" w:rsidRDefault="00CD556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EEE" w:rsidRDefault="00811EEE" w:rsidP="00437844">
      <w:r>
        <w:separator/>
      </w:r>
    </w:p>
  </w:footnote>
  <w:footnote w:type="continuationSeparator" w:id="0">
    <w:p w:rsidR="00811EEE" w:rsidRDefault="00811EEE" w:rsidP="00437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1DF82F30"/>
    <w:name w:val="WW8Num3"/>
    <w:lvl w:ilvl="0">
      <w:start w:val="1"/>
      <w:numFmt w:val="decimal"/>
      <w:lvlText w:val="%1)"/>
      <w:lvlJc w:val="left"/>
      <w:pPr>
        <w:tabs>
          <w:tab w:val="num" w:pos="568"/>
        </w:tabs>
        <w:ind w:left="0" w:firstLine="0"/>
      </w:pPr>
      <w:rPr>
        <w:rFonts w:ascii="Times New Roman" w:hAnsi="Times New Roman" w:cs="Times New Roman" w:hint="default"/>
        <w:sz w:val="24"/>
        <w:szCs w:val="24"/>
      </w:rPr>
    </w:lvl>
    <w:lvl w:ilvl="1">
      <w:start w:val="1"/>
      <w:numFmt w:val="bullet"/>
      <w:suff w:val="nothing"/>
      <w:lvlText w:val=""/>
      <w:lvlJc w:val="left"/>
      <w:pPr>
        <w:ind w:left="1144" w:hanging="576"/>
      </w:pPr>
      <w:rPr>
        <w:rFonts w:ascii="Symbol" w:hAnsi="Symbol" w:cs="Times New Roman" w:hint="default"/>
        <w:sz w:val="24"/>
        <w:szCs w:val="24"/>
      </w:rPr>
    </w:lvl>
    <w:lvl w:ilvl="2">
      <w:start w:val="1"/>
      <w:numFmt w:val="bullet"/>
      <w:suff w:val="nothing"/>
      <w:lvlText w:val=""/>
      <w:lvlJc w:val="left"/>
      <w:pPr>
        <w:ind w:left="1288" w:hanging="720"/>
      </w:pPr>
      <w:rPr>
        <w:rFonts w:ascii="Symbol" w:hAnsi="Symbol" w:cs="Times New Roman" w:hint="default"/>
        <w:sz w:val="24"/>
        <w:szCs w:val="24"/>
      </w:rPr>
    </w:lvl>
    <w:lvl w:ilvl="3">
      <w:start w:val="1"/>
      <w:numFmt w:val="bullet"/>
      <w:suff w:val="nothing"/>
      <w:lvlText w:val=""/>
      <w:lvlJc w:val="left"/>
      <w:pPr>
        <w:ind w:left="1432" w:hanging="864"/>
      </w:pPr>
      <w:rPr>
        <w:rFonts w:ascii="Symbol" w:hAnsi="Symbol" w:cs="Times New Roman" w:hint="default"/>
        <w:sz w:val="24"/>
        <w:szCs w:val="24"/>
      </w:rPr>
    </w:lvl>
    <w:lvl w:ilvl="4">
      <w:start w:val="1"/>
      <w:numFmt w:val="bullet"/>
      <w:suff w:val="nothing"/>
      <w:lvlText w:val=""/>
      <w:lvlJc w:val="left"/>
      <w:pPr>
        <w:ind w:left="1576" w:hanging="1008"/>
      </w:pPr>
      <w:rPr>
        <w:rFonts w:ascii="Symbol" w:hAnsi="Symbol" w:cs="Times New Roman" w:hint="default"/>
        <w:sz w:val="24"/>
        <w:szCs w:val="24"/>
      </w:rPr>
    </w:lvl>
    <w:lvl w:ilvl="5">
      <w:start w:val="1"/>
      <w:numFmt w:val="bullet"/>
      <w:suff w:val="nothing"/>
      <w:lvlText w:val=""/>
      <w:lvlJc w:val="left"/>
      <w:pPr>
        <w:ind w:left="1720" w:hanging="1152"/>
      </w:pPr>
      <w:rPr>
        <w:rFonts w:ascii="Symbol" w:hAnsi="Symbol" w:cs="Times New Roman" w:hint="default"/>
        <w:sz w:val="24"/>
        <w:szCs w:val="24"/>
      </w:rPr>
    </w:lvl>
    <w:lvl w:ilvl="6">
      <w:start w:val="1"/>
      <w:numFmt w:val="bullet"/>
      <w:suff w:val="nothing"/>
      <w:lvlText w:val=""/>
      <w:lvlJc w:val="left"/>
      <w:pPr>
        <w:ind w:left="1864" w:hanging="1296"/>
      </w:pPr>
      <w:rPr>
        <w:rFonts w:ascii="Symbol" w:hAnsi="Symbol" w:cs="Times New Roman" w:hint="default"/>
        <w:sz w:val="24"/>
        <w:szCs w:val="24"/>
      </w:rPr>
    </w:lvl>
    <w:lvl w:ilvl="7">
      <w:start w:val="1"/>
      <w:numFmt w:val="bullet"/>
      <w:suff w:val="nothing"/>
      <w:lvlText w:val=""/>
      <w:lvlJc w:val="left"/>
      <w:pPr>
        <w:ind w:left="2008" w:hanging="1440"/>
      </w:pPr>
      <w:rPr>
        <w:rFonts w:ascii="Symbol" w:hAnsi="Symbol" w:cs="Times New Roman" w:hint="default"/>
        <w:sz w:val="24"/>
        <w:szCs w:val="24"/>
      </w:rPr>
    </w:lvl>
    <w:lvl w:ilvl="8">
      <w:start w:val="1"/>
      <w:numFmt w:val="bullet"/>
      <w:suff w:val="nothing"/>
      <w:lvlText w:val=""/>
      <w:lvlJc w:val="left"/>
      <w:pPr>
        <w:ind w:left="2152" w:hanging="1584"/>
      </w:pPr>
      <w:rPr>
        <w:rFonts w:ascii="Symbol" w:hAnsi="Symbol" w:cs="Times New Roman" w:hint="default"/>
        <w:sz w:val="24"/>
        <w:szCs w:val="24"/>
      </w:rPr>
    </w:lvl>
  </w:abstractNum>
  <w:abstractNum w:abstractNumId="1" w15:restartNumberingAfterBreak="0">
    <w:nsid w:val="00000006"/>
    <w:multiLevelType w:val="multilevel"/>
    <w:tmpl w:val="00000006"/>
    <w:name w:val="WW8Num6"/>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B"/>
    <w:multiLevelType w:val="multilevel"/>
    <w:tmpl w:val="0000000B"/>
    <w:lvl w:ilvl="0">
      <w:start w:val="1"/>
      <w:numFmt w:val="bullet"/>
      <w:lvlText w:val=""/>
      <w:lvlJc w:val="left"/>
      <w:pPr>
        <w:tabs>
          <w:tab w:val="num" w:pos="1211"/>
        </w:tabs>
        <w:ind w:left="1211" w:hanging="360"/>
      </w:pPr>
      <w:rPr>
        <w:rFonts w:ascii="Symbol" w:hAnsi="Symbol" w:cs="Times New Roman"/>
      </w:rPr>
    </w:lvl>
    <w:lvl w:ilvl="1">
      <w:start w:val="1"/>
      <w:numFmt w:val="bullet"/>
      <w:lvlText w:val=""/>
      <w:lvlJc w:val="left"/>
      <w:pPr>
        <w:tabs>
          <w:tab w:val="num" w:pos="1571"/>
        </w:tabs>
        <w:ind w:left="1571" w:hanging="360"/>
      </w:pPr>
      <w:rPr>
        <w:rFonts w:ascii="Symbol" w:hAnsi="Symbol" w:cs="Times New Roman"/>
      </w:rPr>
    </w:lvl>
    <w:lvl w:ilvl="2">
      <w:start w:val="1"/>
      <w:numFmt w:val="bullet"/>
      <w:lvlText w:val=""/>
      <w:lvlJc w:val="left"/>
      <w:pPr>
        <w:tabs>
          <w:tab w:val="num" w:pos="1931"/>
        </w:tabs>
        <w:ind w:left="1931" w:hanging="360"/>
      </w:pPr>
      <w:rPr>
        <w:rFonts w:ascii="Symbol" w:hAnsi="Symbol" w:cs="Times New Roman"/>
      </w:rPr>
    </w:lvl>
    <w:lvl w:ilvl="3">
      <w:start w:val="1"/>
      <w:numFmt w:val="bullet"/>
      <w:lvlText w:val=""/>
      <w:lvlJc w:val="left"/>
      <w:pPr>
        <w:tabs>
          <w:tab w:val="num" w:pos="2291"/>
        </w:tabs>
        <w:ind w:left="2291" w:hanging="360"/>
      </w:pPr>
      <w:rPr>
        <w:rFonts w:ascii="Symbol" w:hAnsi="Symbol" w:cs="Times New Roman"/>
      </w:rPr>
    </w:lvl>
    <w:lvl w:ilvl="4">
      <w:start w:val="1"/>
      <w:numFmt w:val="bullet"/>
      <w:lvlText w:val=""/>
      <w:lvlJc w:val="left"/>
      <w:pPr>
        <w:tabs>
          <w:tab w:val="num" w:pos="2651"/>
        </w:tabs>
        <w:ind w:left="2651" w:hanging="360"/>
      </w:pPr>
      <w:rPr>
        <w:rFonts w:ascii="Symbol" w:hAnsi="Symbol" w:cs="Times New Roman"/>
      </w:rPr>
    </w:lvl>
    <w:lvl w:ilvl="5">
      <w:start w:val="1"/>
      <w:numFmt w:val="bullet"/>
      <w:lvlText w:val=""/>
      <w:lvlJc w:val="left"/>
      <w:pPr>
        <w:tabs>
          <w:tab w:val="num" w:pos="3011"/>
        </w:tabs>
        <w:ind w:left="3011" w:hanging="360"/>
      </w:pPr>
      <w:rPr>
        <w:rFonts w:ascii="Symbol" w:hAnsi="Symbol" w:cs="Times New Roman"/>
      </w:rPr>
    </w:lvl>
    <w:lvl w:ilvl="6">
      <w:start w:val="1"/>
      <w:numFmt w:val="bullet"/>
      <w:lvlText w:val=""/>
      <w:lvlJc w:val="left"/>
      <w:pPr>
        <w:tabs>
          <w:tab w:val="num" w:pos="3371"/>
        </w:tabs>
        <w:ind w:left="3371" w:hanging="360"/>
      </w:pPr>
      <w:rPr>
        <w:rFonts w:ascii="Symbol" w:hAnsi="Symbol" w:cs="Times New Roman"/>
      </w:rPr>
    </w:lvl>
    <w:lvl w:ilvl="7">
      <w:start w:val="1"/>
      <w:numFmt w:val="bullet"/>
      <w:lvlText w:val=""/>
      <w:lvlJc w:val="left"/>
      <w:pPr>
        <w:tabs>
          <w:tab w:val="num" w:pos="3731"/>
        </w:tabs>
        <w:ind w:left="3731" w:hanging="360"/>
      </w:pPr>
      <w:rPr>
        <w:rFonts w:ascii="Symbol" w:hAnsi="Symbol" w:cs="Times New Roman"/>
      </w:rPr>
    </w:lvl>
    <w:lvl w:ilvl="8">
      <w:start w:val="1"/>
      <w:numFmt w:val="bullet"/>
      <w:lvlText w:val=""/>
      <w:lvlJc w:val="left"/>
      <w:pPr>
        <w:tabs>
          <w:tab w:val="num" w:pos="4091"/>
        </w:tabs>
        <w:ind w:left="4091" w:hanging="360"/>
      </w:pPr>
      <w:rPr>
        <w:rFonts w:ascii="Symbol" w:hAnsi="Symbol" w:cs="Times New Roman"/>
      </w:r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1343317C"/>
    <w:multiLevelType w:val="hybridMultilevel"/>
    <w:tmpl w:val="3042DE16"/>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5" w15:restartNumberingAfterBreak="0">
    <w:nsid w:val="21BA0FC6"/>
    <w:multiLevelType w:val="hybridMultilevel"/>
    <w:tmpl w:val="9C420962"/>
    <w:lvl w:ilvl="0" w:tplc="43929140">
      <w:start w:val="1"/>
      <w:numFmt w:val="decimal"/>
      <w:lvlText w:val="%1)"/>
      <w:lvlJc w:val="left"/>
      <w:pPr>
        <w:ind w:left="1344" w:hanging="360"/>
      </w:pPr>
      <w:rPr>
        <w:rFonts w:ascii="Times New Roman" w:hAnsi="Times New Roman" w:cs="Times New Roman" w:hint="default"/>
        <w:sz w:val="24"/>
        <w:szCs w:val="24"/>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6" w15:restartNumberingAfterBreak="0">
    <w:nsid w:val="22D86CE9"/>
    <w:multiLevelType w:val="hybridMultilevel"/>
    <w:tmpl w:val="E4B21CBE"/>
    <w:lvl w:ilvl="0" w:tplc="04190011">
      <w:start w:val="1"/>
      <w:numFmt w:val="decimal"/>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26037459"/>
    <w:multiLevelType w:val="hybridMultilevel"/>
    <w:tmpl w:val="AA24AA3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8" w15:restartNumberingAfterBreak="0">
    <w:nsid w:val="33C71AF5"/>
    <w:multiLevelType w:val="hybridMultilevel"/>
    <w:tmpl w:val="DB54D0C2"/>
    <w:name w:val="WW8Num32"/>
    <w:lvl w:ilvl="0" w:tplc="00000004">
      <w:start w:val="1"/>
      <w:numFmt w:val="decimal"/>
      <w:lvlText w:val="%1)"/>
      <w:lvlJc w:val="left"/>
      <w:pPr>
        <w:ind w:left="1287" w:hanging="360"/>
      </w:pPr>
      <w:rPr>
        <w:rFonts w:ascii="Times New Roman" w:hAnsi="Times New Roman" w:cs="Times New Roman"/>
        <w:sz w:val="24"/>
        <w:szCs w:val="24"/>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36C26979"/>
    <w:multiLevelType w:val="hybridMultilevel"/>
    <w:tmpl w:val="30883C90"/>
    <w:lvl w:ilvl="0" w:tplc="00000004">
      <w:start w:val="1"/>
      <w:numFmt w:val="decimal"/>
      <w:lvlText w:val="%1)"/>
      <w:lvlJc w:val="left"/>
      <w:pPr>
        <w:ind w:left="1440" w:hanging="360"/>
      </w:pPr>
      <w:rPr>
        <w:rFonts w:ascii="Times New Roman" w:hAnsi="Times New Roman" w:cs="Times New Roman"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B6F4244"/>
    <w:multiLevelType w:val="hybridMultilevel"/>
    <w:tmpl w:val="002AAD1A"/>
    <w:lvl w:ilvl="0" w:tplc="64907C96">
      <w:start w:val="1"/>
      <w:numFmt w:val="decimal"/>
      <w:lvlText w:val="%1)"/>
      <w:lvlJc w:val="left"/>
      <w:pPr>
        <w:ind w:left="0" w:firstLine="0"/>
      </w:pPr>
      <w:rPr>
        <w:rFonts w:ascii="Times New Roman" w:hAnsi="Times New Roman" w:cs="Times New Roman" w:hint="default"/>
        <w:sz w:val="24"/>
        <w:szCs w:val="24"/>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1" w15:restartNumberingAfterBreak="0">
    <w:nsid w:val="409E38AF"/>
    <w:multiLevelType w:val="hybridMultilevel"/>
    <w:tmpl w:val="6CE4C0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D550B39"/>
    <w:multiLevelType w:val="hybridMultilevel"/>
    <w:tmpl w:val="85823A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D9F1839"/>
    <w:multiLevelType w:val="hybridMultilevel"/>
    <w:tmpl w:val="E4448FBE"/>
    <w:lvl w:ilvl="0" w:tplc="43929140">
      <w:start w:val="1"/>
      <w:numFmt w:val="decimal"/>
      <w:lvlText w:val="%1)"/>
      <w:lvlJc w:val="left"/>
      <w:pPr>
        <w:ind w:left="0" w:firstLine="567"/>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817976"/>
    <w:multiLevelType w:val="hybridMultilevel"/>
    <w:tmpl w:val="0B6699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1"/>
  </w:num>
  <w:num w:numId="8">
    <w:abstractNumId w:val="7"/>
  </w:num>
  <w:num w:numId="9">
    <w:abstractNumId w:val="14"/>
  </w:num>
  <w:num w:numId="10">
    <w:abstractNumId w:val="8"/>
  </w:num>
  <w:num w:numId="11">
    <w:abstractNumId w:val="13"/>
  </w:num>
  <w:num w:numId="12">
    <w:abstractNumId w:val="10"/>
  </w:num>
  <w:num w:numId="13">
    <w:abstractNumId w:val="5"/>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DBD"/>
    <w:rsid w:val="000045BD"/>
    <w:rsid w:val="00013E9E"/>
    <w:rsid w:val="000D142A"/>
    <w:rsid w:val="0013754F"/>
    <w:rsid w:val="001A5A6F"/>
    <w:rsid w:val="001C2064"/>
    <w:rsid w:val="001E19D4"/>
    <w:rsid w:val="002356EF"/>
    <w:rsid w:val="0024218C"/>
    <w:rsid w:val="00280071"/>
    <w:rsid w:val="002A1B53"/>
    <w:rsid w:val="002C2B27"/>
    <w:rsid w:val="003226A5"/>
    <w:rsid w:val="00322DBD"/>
    <w:rsid w:val="00385DA7"/>
    <w:rsid w:val="003906EB"/>
    <w:rsid w:val="00393372"/>
    <w:rsid w:val="003A0582"/>
    <w:rsid w:val="003A29BE"/>
    <w:rsid w:val="003A6B7B"/>
    <w:rsid w:val="003C167E"/>
    <w:rsid w:val="003C2907"/>
    <w:rsid w:val="003F3112"/>
    <w:rsid w:val="004155CF"/>
    <w:rsid w:val="00437844"/>
    <w:rsid w:val="0046259C"/>
    <w:rsid w:val="004C6A9F"/>
    <w:rsid w:val="004D502E"/>
    <w:rsid w:val="004E305E"/>
    <w:rsid w:val="004F5866"/>
    <w:rsid w:val="00524AA3"/>
    <w:rsid w:val="0054397D"/>
    <w:rsid w:val="00554F54"/>
    <w:rsid w:val="00555DC5"/>
    <w:rsid w:val="0057159C"/>
    <w:rsid w:val="005A5D15"/>
    <w:rsid w:val="0060796D"/>
    <w:rsid w:val="00624E15"/>
    <w:rsid w:val="006272F0"/>
    <w:rsid w:val="006358DB"/>
    <w:rsid w:val="006820D4"/>
    <w:rsid w:val="006943F5"/>
    <w:rsid w:val="00697A4E"/>
    <w:rsid w:val="006B31C2"/>
    <w:rsid w:val="006B478C"/>
    <w:rsid w:val="006B61C7"/>
    <w:rsid w:val="006C1B75"/>
    <w:rsid w:val="006D5808"/>
    <w:rsid w:val="006E74BC"/>
    <w:rsid w:val="00775479"/>
    <w:rsid w:val="00777541"/>
    <w:rsid w:val="00784E4F"/>
    <w:rsid w:val="00796BE7"/>
    <w:rsid w:val="007B0D8F"/>
    <w:rsid w:val="007B655A"/>
    <w:rsid w:val="007E129A"/>
    <w:rsid w:val="00802EF1"/>
    <w:rsid w:val="00811EEE"/>
    <w:rsid w:val="00821186"/>
    <w:rsid w:val="0084155E"/>
    <w:rsid w:val="008422BC"/>
    <w:rsid w:val="00843019"/>
    <w:rsid w:val="0085300B"/>
    <w:rsid w:val="008C67F1"/>
    <w:rsid w:val="00937D7E"/>
    <w:rsid w:val="00954D5F"/>
    <w:rsid w:val="009628EE"/>
    <w:rsid w:val="00966B83"/>
    <w:rsid w:val="009844E9"/>
    <w:rsid w:val="0099298F"/>
    <w:rsid w:val="009B1BCF"/>
    <w:rsid w:val="009B5A4C"/>
    <w:rsid w:val="00A268FB"/>
    <w:rsid w:val="00A40DED"/>
    <w:rsid w:val="00A545BA"/>
    <w:rsid w:val="00A60B55"/>
    <w:rsid w:val="00A90ADC"/>
    <w:rsid w:val="00AE6C76"/>
    <w:rsid w:val="00AF27FD"/>
    <w:rsid w:val="00B050FA"/>
    <w:rsid w:val="00B13E84"/>
    <w:rsid w:val="00B60A62"/>
    <w:rsid w:val="00B75916"/>
    <w:rsid w:val="00B80AC9"/>
    <w:rsid w:val="00B95696"/>
    <w:rsid w:val="00BD4173"/>
    <w:rsid w:val="00C27590"/>
    <w:rsid w:val="00C419FF"/>
    <w:rsid w:val="00C54FEE"/>
    <w:rsid w:val="00CD1A1B"/>
    <w:rsid w:val="00CD556E"/>
    <w:rsid w:val="00D07BDD"/>
    <w:rsid w:val="00D33FD3"/>
    <w:rsid w:val="00D44265"/>
    <w:rsid w:val="00D81B9C"/>
    <w:rsid w:val="00D863FB"/>
    <w:rsid w:val="00DE235A"/>
    <w:rsid w:val="00DF5CDB"/>
    <w:rsid w:val="00DF7C16"/>
    <w:rsid w:val="00E00A2F"/>
    <w:rsid w:val="00E01EAA"/>
    <w:rsid w:val="00E2519F"/>
    <w:rsid w:val="00E35750"/>
    <w:rsid w:val="00E644C4"/>
    <w:rsid w:val="00E70189"/>
    <w:rsid w:val="00E75BE0"/>
    <w:rsid w:val="00EA6774"/>
    <w:rsid w:val="00EB7582"/>
    <w:rsid w:val="00ED6C5E"/>
    <w:rsid w:val="00EE2891"/>
    <w:rsid w:val="00F3521C"/>
    <w:rsid w:val="00F45701"/>
    <w:rsid w:val="00F55CA3"/>
    <w:rsid w:val="00F57506"/>
    <w:rsid w:val="00F91E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0FEFD9-5F55-4806-9735-A342DF0A2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5C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0582"/>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rsid w:val="003A0582"/>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3A0582"/>
    <w:pPr>
      <w:autoSpaceDE w:val="0"/>
      <w:autoSpaceDN w:val="0"/>
      <w:adjustRightInd w:val="0"/>
      <w:spacing w:after="0" w:line="240" w:lineRule="auto"/>
    </w:pPr>
    <w:rPr>
      <w:rFonts w:ascii="Arial" w:hAnsi="Arial" w:cs="Arial"/>
      <w:b/>
      <w:bCs/>
      <w:sz w:val="20"/>
      <w:szCs w:val="20"/>
    </w:rPr>
  </w:style>
  <w:style w:type="character" w:styleId="a3">
    <w:name w:val="Hyperlink"/>
    <w:basedOn w:val="a0"/>
    <w:uiPriority w:val="99"/>
    <w:unhideWhenUsed/>
    <w:rsid w:val="007E129A"/>
    <w:rPr>
      <w:color w:val="0000FF" w:themeColor="hyperlink"/>
      <w:u w:val="single"/>
    </w:rPr>
  </w:style>
  <w:style w:type="paragraph" w:styleId="a4">
    <w:name w:val="header"/>
    <w:basedOn w:val="a"/>
    <w:link w:val="a5"/>
    <w:uiPriority w:val="99"/>
    <w:unhideWhenUsed/>
    <w:rsid w:val="00437844"/>
    <w:pPr>
      <w:tabs>
        <w:tab w:val="center" w:pos="4677"/>
        <w:tab w:val="right" w:pos="9355"/>
      </w:tabs>
    </w:pPr>
  </w:style>
  <w:style w:type="character" w:customStyle="1" w:styleId="a5">
    <w:name w:val="Верхний колонтитул Знак"/>
    <w:basedOn w:val="a0"/>
    <w:link w:val="a4"/>
    <w:uiPriority w:val="99"/>
    <w:rsid w:val="00437844"/>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437844"/>
    <w:pPr>
      <w:tabs>
        <w:tab w:val="center" w:pos="4677"/>
        <w:tab w:val="right" w:pos="9355"/>
      </w:tabs>
    </w:pPr>
  </w:style>
  <w:style w:type="character" w:customStyle="1" w:styleId="a7">
    <w:name w:val="Нижний колонтитул Знак"/>
    <w:basedOn w:val="a0"/>
    <w:link w:val="a6"/>
    <w:uiPriority w:val="99"/>
    <w:rsid w:val="00437844"/>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BD4173"/>
    <w:rPr>
      <w:rFonts w:ascii="Tahoma" w:hAnsi="Tahoma" w:cs="Tahoma"/>
      <w:sz w:val="16"/>
      <w:szCs w:val="16"/>
    </w:rPr>
  </w:style>
  <w:style w:type="character" w:customStyle="1" w:styleId="a9">
    <w:name w:val="Текст выноски Знак"/>
    <w:basedOn w:val="a0"/>
    <w:link w:val="a8"/>
    <w:uiPriority w:val="99"/>
    <w:semiHidden/>
    <w:rsid w:val="00BD4173"/>
    <w:rPr>
      <w:rFonts w:ascii="Tahoma" w:eastAsia="Times New Roman" w:hAnsi="Tahoma" w:cs="Tahoma"/>
      <w:sz w:val="16"/>
      <w:szCs w:val="16"/>
      <w:lang w:eastAsia="ru-RU"/>
    </w:rPr>
  </w:style>
  <w:style w:type="paragraph" w:customStyle="1" w:styleId="wikip">
    <w:name w:val="wikip"/>
    <w:basedOn w:val="a"/>
    <w:rsid w:val="00A60B55"/>
    <w:pPr>
      <w:suppressAutoHyphens/>
      <w:spacing w:before="280" w:after="280" w:line="276" w:lineRule="auto"/>
      <w:ind w:right="11"/>
      <w:jc w:val="both"/>
    </w:pPr>
    <w:rPr>
      <w:rFonts w:ascii="Calibri" w:eastAsia="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369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4170523FA52D04FC07F5E5377D37B0F798A9EBDE0CF141320F1AA273BC8973E1C339FED613C4kCi6K" TargetMode="External"/><Relationship Id="rId4" Type="http://schemas.openxmlformats.org/officeDocument/2006/relationships/settings" Target="settings.xml"/><Relationship Id="rId9" Type="http://schemas.openxmlformats.org/officeDocument/2006/relationships/hyperlink" Target="consultantplus://offline/ref=E344AFDDBA350A9C310DE18F8E1067F86DCB1CF7633F8BA41D376916B2B1610EFBACAF7161PEb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F724B-0E4C-432F-A059-2E726C392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15</Pages>
  <Words>6518</Words>
  <Characters>37155</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Харитонова Юлия Ильинична</cp:lastModifiedBy>
  <cp:revision>15</cp:revision>
  <cp:lastPrinted>2016-03-31T05:49:00Z</cp:lastPrinted>
  <dcterms:created xsi:type="dcterms:W3CDTF">2016-06-21T13:02:00Z</dcterms:created>
  <dcterms:modified xsi:type="dcterms:W3CDTF">2016-08-04T13:46:00Z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1850280768</vt:i4>
  </property>
</Properties>
</file>